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6487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1844775935" w:edGrp="everyone"/>
      <w:permEnd w:id="1844775935"/>
    </w:p>
    <w:p w14:paraId="6E4C68BB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045AB809" w14:textId="77777777"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2752EC8A" w14:textId="67BC1FCC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479609040" w:edGrp="everyone"/>
      <w:r w:rsidRPr="004B5AB3">
        <w:rPr>
          <w:rFonts w:ascii="Tahoma" w:hAnsi="Tahoma" w:cs="Tahoma"/>
          <w:b/>
          <w:bCs/>
          <w:szCs w:val="20"/>
        </w:rPr>
        <w:t xml:space="preserve">по </w:t>
      </w:r>
      <w:r w:rsidR="007A18D5" w:rsidRPr="007A18D5">
        <w:rPr>
          <w:rFonts w:ascii="Tahoma" w:hAnsi="Tahoma" w:cs="Tahoma"/>
          <w:b/>
          <w:bCs/>
          <w:szCs w:val="20"/>
        </w:rPr>
        <w:t>проведению проверки методом "Тайный покупатель</w:t>
      </w:r>
      <w:permEnd w:id="479609040"/>
    </w:p>
    <w:p w14:paraId="3349379C" w14:textId="7777777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E72E78" w14:textId="170C7684" w:rsidR="00265A42" w:rsidRPr="004B5AB3" w:rsidRDefault="00265A42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646728756" w:edGrp="everyone"/>
      <w:r w:rsidRPr="004B5AB3">
        <w:rPr>
          <w:rFonts w:ascii="Tahoma" w:hAnsi="Tahoma" w:cs="Tahoma"/>
          <w:szCs w:val="20"/>
        </w:rPr>
        <w:t>г.</w:t>
      </w:r>
      <w:r w:rsidR="007A18D5">
        <w:rPr>
          <w:rFonts w:ascii="Tahoma" w:hAnsi="Tahoma" w:cs="Tahoma"/>
          <w:szCs w:val="20"/>
        </w:rPr>
        <w:t xml:space="preserve"> </w:t>
      </w:r>
      <w:r w:rsidR="00E81C9A">
        <w:rPr>
          <w:rFonts w:ascii="Tahoma" w:hAnsi="Tahoma" w:cs="Tahoma"/>
          <w:szCs w:val="20"/>
        </w:rPr>
        <w:t>Сыктывкар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7A18D5">
        <w:rPr>
          <w:rFonts w:ascii="Tahoma" w:hAnsi="Tahoma" w:cs="Tahoma"/>
          <w:szCs w:val="20"/>
        </w:rPr>
        <w:t xml:space="preserve">                    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  <w:t>«__</w:t>
      </w:r>
      <w:proofErr w:type="gramStart"/>
      <w:r w:rsidR="004B5AB3" w:rsidRPr="004B5AB3">
        <w:rPr>
          <w:rFonts w:ascii="Tahoma" w:hAnsi="Tahoma" w:cs="Tahoma"/>
          <w:szCs w:val="20"/>
        </w:rPr>
        <w:t>_»_</w:t>
      </w:r>
      <w:proofErr w:type="gramEnd"/>
      <w:r w:rsidR="004B5AB3" w:rsidRPr="004B5AB3">
        <w:rPr>
          <w:rFonts w:ascii="Tahoma" w:hAnsi="Tahoma" w:cs="Tahoma"/>
          <w:szCs w:val="20"/>
        </w:rPr>
        <w:t>____________20</w:t>
      </w:r>
      <w:r w:rsidR="007A18D5">
        <w:rPr>
          <w:rFonts w:ascii="Tahoma" w:hAnsi="Tahoma" w:cs="Tahoma"/>
          <w:szCs w:val="20"/>
        </w:rPr>
        <w:t>23</w:t>
      </w:r>
      <w:r w:rsidR="004B5AB3" w:rsidRPr="004B5AB3">
        <w:rPr>
          <w:rFonts w:ascii="Tahoma" w:hAnsi="Tahoma" w:cs="Tahoma"/>
          <w:szCs w:val="20"/>
        </w:rPr>
        <w:t xml:space="preserve"> г.</w:t>
      </w:r>
    </w:p>
    <w:permEnd w:id="646728756"/>
    <w:p w14:paraId="31EE806B" w14:textId="77777777"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5C16602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07732C1A" w14:textId="04FB3D04" w:rsidR="0019212C" w:rsidRPr="004B5AB3" w:rsidRDefault="007A18D5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14674868" w:edGrp="everyone"/>
      <w:r w:rsidRPr="007A18D5">
        <w:rPr>
          <w:rFonts w:ascii="Tahoma" w:hAnsi="Tahoma" w:cs="Tahoma"/>
          <w:b/>
          <w:bCs/>
          <w:szCs w:val="20"/>
        </w:rPr>
        <w:t>Акционерное общество «</w:t>
      </w:r>
      <w:r w:rsidR="00E81C9A">
        <w:rPr>
          <w:rFonts w:ascii="Tahoma" w:hAnsi="Tahoma" w:cs="Tahoma"/>
          <w:b/>
          <w:bCs/>
          <w:szCs w:val="20"/>
        </w:rPr>
        <w:t>Коми энергосбытовая компания</w:t>
      </w:r>
      <w:r w:rsidRPr="007A18D5">
        <w:rPr>
          <w:rFonts w:ascii="Tahoma" w:hAnsi="Tahoma" w:cs="Tahoma"/>
          <w:b/>
          <w:bCs/>
          <w:szCs w:val="20"/>
        </w:rPr>
        <w:t>» (АО "</w:t>
      </w:r>
      <w:r w:rsidR="00E81C9A">
        <w:rPr>
          <w:rFonts w:ascii="Tahoma" w:hAnsi="Tahoma" w:cs="Tahoma"/>
          <w:b/>
          <w:bCs/>
          <w:szCs w:val="20"/>
        </w:rPr>
        <w:t>Коми энергосбытовая компания</w:t>
      </w:r>
      <w:r w:rsidRPr="007A18D5">
        <w:rPr>
          <w:rFonts w:ascii="Tahoma" w:hAnsi="Tahoma" w:cs="Tahoma"/>
          <w:b/>
          <w:bCs/>
          <w:szCs w:val="20"/>
        </w:rPr>
        <w:t>")</w:t>
      </w:r>
      <w:r w:rsidR="0019212C" w:rsidRPr="004B5AB3">
        <w:rPr>
          <w:rFonts w:ascii="Tahoma" w:hAnsi="Tahoma" w:cs="Tahoma"/>
          <w:b/>
          <w:bCs/>
          <w:szCs w:val="20"/>
        </w:rPr>
        <w:t>,</w:t>
      </w:r>
      <w:permEnd w:id="201467486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311236272" w:edGrp="everyone"/>
      <w:r w:rsidR="0019212C" w:rsidRPr="004B5AB3">
        <w:rPr>
          <w:rFonts w:ascii="Tahoma" w:hAnsi="Tahoma" w:cs="Tahoma"/>
          <w:szCs w:val="20"/>
        </w:rPr>
        <w:t>ое</w:t>
      </w:r>
      <w:permEnd w:id="311236272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722239220" w:edGrp="everyone"/>
      <w:r w:rsidR="00E81C9A">
        <w:rPr>
          <w:rFonts w:ascii="Tahoma" w:hAnsi="Tahoma" w:cs="Tahoma"/>
          <w:szCs w:val="20"/>
        </w:rPr>
        <w:t>Генерального</w:t>
      </w:r>
      <w:r w:rsidR="00806D1B" w:rsidRPr="00806D1B">
        <w:rPr>
          <w:rFonts w:ascii="Tahoma" w:hAnsi="Tahoma" w:cs="Tahoma"/>
          <w:szCs w:val="20"/>
        </w:rPr>
        <w:t xml:space="preserve"> директора </w:t>
      </w:r>
      <w:r w:rsidR="00E81C9A">
        <w:rPr>
          <w:rFonts w:ascii="Tahoma" w:hAnsi="Tahoma" w:cs="Tahoma"/>
          <w:szCs w:val="20"/>
        </w:rPr>
        <w:t xml:space="preserve">Борисовой Елены </w:t>
      </w:r>
      <w:proofErr w:type="gramStart"/>
      <w:r w:rsidR="00E81C9A">
        <w:rPr>
          <w:rFonts w:ascii="Tahoma" w:hAnsi="Tahoma" w:cs="Tahoma"/>
          <w:szCs w:val="20"/>
        </w:rPr>
        <w:t>Николаевны</w:t>
      </w:r>
      <w:r w:rsidR="0019212C" w:rsidRPr="004B5AB3">
        <w:rPr>
          <w:rFonts w:ascii="Tahoma" w:hAnsi="Tahoma" w:cs="Tahoma"/>
          <w:szCs w:val="20"/>
        </w:rPr>
        <w:t>,</w:t>
      </w:r>
      <w:permEnd w:id="722239220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161307656" w:edGrp="everyone"/>
      <w:r w:rsidR="00226EA9" w:rsidRPr="004B5AB3">
        <w:rPr>
          <w:rFonts w:ascii="Tahoma" w:hAnsi="Tahoma" w:cs="Tahoma"/>
          <w:szCs w:val="20"/>
        </w:rPr>
        <w:t>е</w:t>
      </w:r>
      <w:r w:rsidR="00E81C9A">
        <w:rPr>
          <w:rFonts w:ascii="Tahoma" w:hAnsi="Tahoma" w:cs="Tahoma"/>
          <w:szCs w:val="20"/>
        </w:rPr>
        <w:t>й</w:t>
      </w:r>
      <w:permEnd w:id="1161307656"/>
      <w:proofErr w:type="gramEnd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965935568" w:edGrp="everyone"/>
      <w:permEnd w:id="965935568"/>
      <w:r w:rsidR="0019212C" w:rsidRPr="004B5AB3">
        <w:rPr>
          <w:rFonts w:ascii="Tahoma" w:hAnsi="Tahoma" w:cs="Tahoma"/>
          <w:szCs w:val="20"/>
        </w:rPr>
        <w:t xml:space="preserve"> </w:t>
      </w:r>
      <w:permStart w:id="1469461916" w:edGrp="everyone"/>
      <w:r w:rsidR="0019212C" w:rsidRPr="004B5AB3">
        <w:rPr>
          <w:rFonts w:ascii="Tahoma" w:hAnsi="Tahoma" w:cs="Tahoma"/>
          <w:szCs w:val="20"/>
        </w:rPr>
        <w:t xml:space="preserve"> </w:t>
      </w:r>
      <w:r w:rsidR="00E81C9A">
        <w:rPr>
          <w:rFonts w:ascii="Tahoma" w:hAnsi="Tahoma" w:cs="Tahoma"/>
          <w:szCs w:val="20"/>
        </w:rPr>
        <w:t>Устава</w:t>
      </w:r>
      <w:r w:rsidR="00806D1B" w:rsidRPr="00806D1B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</w:t>
      </w:r>
      <w:permEnd w:id="1469461916"/>
      <w:r w:rsidR="0019212C" w:rsidRPr="004B5AB3">
        <w:rPr>
          <w:rFonts w:ascii="Tahoma" w:hAnsi="Tahoma" w:cs="Tahoma"/>
          <w:szCs w:val="20"/>
        </w:rPr>
        <w:t>с одной стороны, и</w:t>
      </w:r>
    </w:p>
    <w:p w14:paraId="686F9EF6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693783424" w:edGrp="everyone"/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</w:t>
      </w:r>
      <w:r w:rsidR="004741E3" w:rsidRPr="004B5AB3">
        <w:rPr>
          <w:rFonts w:ascii="Tahoma" w:hAnsi="Tahoma" w:cs="Tahoma"/>
          <w:b/>
          <w:bCs/>
          <w:szCs w:val="20"/>
        </w:rPr>
        <w:t>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Pr="004B5AB3">
        <w:rPr>
          <w:rFonts w:ascii="Tahoma" w:hAnsi="Tahoma" w:cs="Tahoma"/>
          <w:b/>
          <w:bCs/>
          <w:szCs w:val="20"/>
        </w:rPr>
        <w:t>,</w:t>
      </w:r>
      <w:permEnd w:id="693783424"/>
      <w:r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440893528" w:edGrp="everyone"/>
      <w:r w:rsidR="000C358B" w:rsidRPr="004B5AB3">
        <w:rPr>
          <w:rFonts w:ascii="Tahoma" w:hAnsi="Tahoma" w:cs="Tahoma"/>
          <w:szCs w:val="20"/>
        </w:rPr>
        <w:t>ое</w:t>
      </w:r>
      <w:permEnd w:id="1440893528"/>
      <w:r w:rsidRPr="004B5AB3">
        <w:rPr>
          <w:rFonts w:ascii="Tahoma" w:hAnsi="Tahoma" w:cs="Tahoma"/>
          <w:szCs w:val="20"/>
        </w:rPr>
        <w:t xml:space="preserve">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</w:t>
      </w:r>
      <w:permStart w:id="336862329" w:edGrp="everyone"/>
      <w:r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на основании ___________________,</w:t>
      </w:r>
      <w:permEnd w:id="336862329"/>
      <w:r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1D322214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522385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5297F62" w14:textId="6EBF709B"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256735449" w:edGrp="everyone"/>
      <w:r w:rsidR="00806D1B" w:rsidRPr="00806D1B">
        <w:rPr>
          <w:rFonts w:ascii="Tahoma" w:hAnsi="Tahoma" w:cs="Tahoma"/>
          <w:b/>
          <w:szCs w:val="20"/>
        </w:rPr>
        <w:t xml:space="preserve">проведению проверки </w:t>
      </w:r>
      <w:r w:rsidR="00315DC0">
        <w:rPr>
          <w:rFonts w:ascii="Tahoma" w:hAnsi="Tahoma" w:cs="Tahoma"/>
          <w:b/>
          <w:szCs w:val="20"/>
        </w:rPr>
        <w:t xml:space="preserve">обслуживания клиентов -физических лиц </w:t>
      </w:r>
      <w:r w:rsidR="00806D1B" w:rsidRPr="00806D1B">
        <w:rPr>
          <w:rFonts w:ascii="Tahoma" w:hAnsi="Tahoma" w:cs="Tahoma"/>
          <w:b/>
          <w:szCs w:val="20"/>
        </w:rPr>
        <w:t>методом "Тайный покупатель" (далее – Проверка)</w:t>
      </w:r>
      <w:permEnd w:id="125673544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459974807" w:edGrp="everyone"/>
      <w:r w:rsidR="0019212C" w:rsidRPr="004B5AB3">
        <w:rPr>
          <w:rFonts w:ascii="Tahoma" w:hAnsi="Tahoma" w:cs="Tahoma"/>
          <w:i/>
          <w:szCs w:val="20"/>
        </w:rPr>
        <w:t xml:space="preserve">в соответствии с </w:t>
      </w:r>
      <w:r w:rsidR="00AB67A1" w:rsidRPr="004B5AB3">
        <w:rPr>
          <w:rFonts w:ascii="Tahoma" w:hAnsi="Tahoma" w:cs="Tahoma"/>
          <w:i/>
          <w:szCs w:val="20"/>
        </w:rPr>
        <w:t>З</w:t>
      </w:r>
      <w:r w:rsidR="0019212C" w:rsidRPr="004B5AB3">
        <w:rPr>
          <w:rFonts w:ascii="Tahoma" w:hAnsi="Tahoma" w:cs="Tahoma"/>
          <w:i/>
          <w:szCs w:val="20"/>
        </w:rPr>
        <w:t>аданием Заказчика (</w:t>
      </w:r>
      <w:r w:rsidR="008901C2">
        <w:rPr>
          <w:rFonts w:ascii="Tahoma" w:hAnsi="Tahoma" w:cs="Tahoma"/>
          <w:i/>
          <w:szCs w:val="20"/>
        </w:rPr>
        <w:t xml:space="preserve">далее – Задание, </w:t>
      </w:r>
      <w:r w:rsidR="00FC1E06" w:rsidRPr="004B5AB3">
        <w:rPr>
          <w:rFonts w:ascii="Tahoma" w:hAnsi="Tahoma" w:cs="Tahoma"/>
          <w:i/>
          <w:szCs w:val="20"/>
        </w:rPr>
        <w:fldChar w:fldCharType="begin"/>
      </w:r>
      <w:r w:rsidR="00FC1E06" w:rsidRPr="004B5AB3">
        <w:rPr>
          <w:rFonts w:ascii="Tahoma" w:hAnsi="Tahoma" w:cs="Tahoma"/>
          <w:i/>
          <w:szCs w:val="20"/>
        </w:rPr>
        <w:instrText xml:space="preserve"> REF _Ref328747268 \r \h </w:instrText>
      </w:r>
      <w:r w:rsidR="004741E3" w:rsidRPr="004B5AB3">
        <w:rPr>
          <w:rFonts w:ascii="Tahoma" w:hAnsi="Tahoma" w:cs="Tahoma"/>
          <w:i/>
          <w:szCs w:val="20"/>
        </w:rPr>
        <w:instrText xml:space="preserve"> \* MERGEFORMAT </w:instrText>
      </w:r>
      <w:r w:rsidR="00FC1E06" w:rsidRPr="004B5AB3">
        <w:rPr>
          <w:rFonts w:ascii="Tahoma" w:hAnsi="Tahoma" w:cs="Tahoma"/>
          <w:i/>
          <w:szCs w:val="20"/>
        </w:rPr>
      </w:r>
      <w:r w:rsidR="00FC1E06" w:rsidRPr="004B5AB3">
        <w:rPr>
          <w:rFonts w:ascii="Tahoma" w:hAnsi="Tahoma" w:cs="Tahoma"/>
          <w:i/>
          <w:szCs w:val="20"/>
        </w:rPr>
        <w:fldChar w:fldCharType="separate"/>
      </w:r>
      <w:r w:rsidR="00796D51">
        <w:rPr>
          <w:rFonts w:ascii="Tahoma" w:hAnsi="Tahoma" w:cs="Tahoma"/>
          <w:i/>
          <w:szCs w:val="20"/>
        </w:rPr>
        <w:t xml:space="preserve">Приложение </w:t>
      </w:r>
      <w:r w:rsidR="00FC1E06" w:rsidRPr="004B5AB3">
        <w:rPr>
          <w:rFonts w:ascii="Tahoma" w:hAnsi="Tahoma" w:cs="Tahoma"/>
          <w:i/>
          <w:szCs w:val="20"/>
        </w:rPr>
        <w:fldChar w:fldCharType="end"/>
      </w:r>
      <w:r w:rsidR="00796D51">
        <w:rPr>
          <w:rFonts w:ascii="Tahoma" w:hAnsi="Tahoma" w:cs="Tahoma"/>
          <w:i/>
          <w:szCs w:val="20"/>
        </w:rPr>
        <w:t>№1</w:t>
      </w:r>
      <w:r w:rsidR="0019212C" w:rsidRPr="004B5AB3">
        <w:rPr>
          <w:rFonts w:ascii="Tahoma" w:hAnsi="Tahoma" w:cs="Tahoma"/>
          <w:i/>
          <w:szCs w:val="20"/>
        </w:rPr>
        <w:t xml:space="preserve"> к Договору</w:t>
      </w:r>
      <w:r w:rsidR="00F521BA" w:rsidRPr="004B5AB3">
        <w:rPr>
          <w:rFonts w:ascii="Tahoma" w:hAnsi="Tahoma" w:cs="Tahoma"/>
          <w:i/>
          <w:szCs w:val="20"/>
        </w:rPr>
        <w:t>)</w:t>
      </w:r>
      <w:r w:rsidR="00F521BA" w:rsidRPr="004B5AB3">
        <w:rPr>
          <w:rFonts w:ascii="Tahoma" w:hAnsi="Tahoma" w:cs="Tahoma"/>
          <w:szCs w:val="20"/>
        </w:rPr>
        <w:t xml:space="preserve"> </w:t>
      </w:r>
      <w:permEnd w:id="145997480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79056844" w:edGrp="everyone"/>
      <w:r w:rsidR="0019212C" w:rsidRPr="004B5AB3">
        <w:rPr>
          <w:rFonts w:ascii="Tahoma" w:hAnsi="Tahoma" w:cs="Tahoma"/>
          <w:szCs w:val="20"/>
        </w:rPr>
        <w:t xml:space="preserve">. </w:t>
      </w:r>
    </w:p>
    <w:p w14:paraId="740892D0" w14:textId="6D687E91" w:rsidR="0019212C" w:rsidRPr="00806D1B" w:rsidRDefault="00291DF8" w:rsidP="00806D1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806D1B" w:rsidRPr="00806D1B">
        <w:rPr>
          <w:rFonts w:ascii="Tahoma" w:hAnsi="Tahoma" w:cs="Tahoma"/>
          <w:szCs w:val="20"/>
        </w:rPr>
        <w:t xml:space="preserve"> </w:t>
      </w:r>
      <w:r w:rsidR="005C193A">
        <w:rPr>
          <w:rFonts w:ascii="Tahoma" w:hAnsi="Tahoma" w:cs="Tahoma"/>
          <w:szCs w:val="20"/>
        </w:rPr>
        <w:t>п</w:t>
      </w:r>
      <w:r w:rsidR="00806D1B" w:rsidRPr="008D0352">
        <w:rPr>
          <w:rFonts w:ascii="Tahoma" w:hAnsi="Tahoma" w:cs="Tahoma"/>
          <w:szCs w:val="20"/>
        </w:rPr>
        <w:t>роверка Исполнителем офисов Заказчика в соответствии с заданием Заказчика (Приложение №1 к Договору), фиксация и верификация Исполнителем результатов Проверки, предоставление Исполнителем Заказчику доступа к интернет порталу для просмотра анкет и материалов Проверки, предоставление Исполнителем финального отчета по результатам Проверки</w:t>
      </w:r>
      <w:r w:rsidR="00806D1B">
        <w:rPr>
          <w:rFonts w:ascii="Tahoma" w:hAnsi="Tahoma" w:cs="Tahoma"/>
          <w:szCs w:val="20"/>
        </w:rPr>
        <w:t>.</w:t>
      </w:r>
    </w:p>
    <w:permEnd w:id="79056844"/>
    <w:p w14:paraId="07F528F5" w14:textId="0704A92E" w:rsidR="00DB2B9A" w:rsidRPr="00806D1B" w:rsidRDefault="00DF488B" w:rsidP="00806D1B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763847137" w:edGrp="everyone"/>
      <w:r w:rsidR="00987AA2">
        <w:rPr>
          <w:rFonts w:ascii="Tahoma" w:hAnsi="Tahoma" w:cs="Tahoma"/>
          <w:szCs w:val="20"/>
        </w:rPr>
        <w:t xml:space="preserve">филиалов </w:t>
      </w:r>
      <w:r w:rsidR="00806D1B" w:rsidRPr="00F444DF">
        <w:rPr>
          <w:rFonts w:ascii="Tahoma" w:hAnsi="Tahoma" w:cs="Tahoma"/>
          <w:szCs w:val="20"/>
        </w:rPr>
        <w:t>АО «</w:t>
      </w:r>
      <w:r w:rsidR="00987AA2">
        <w:rPr>
          <w:rFonts w:ascii="Tahoma" w:hAnsi="Tahoma" w:cs="Tahoma"/>
          <w:szCs w:val="20"/>
        </w:rPr>
        <w:t>Коми энергосбытовая компания</w:t>
      </w:r>
      <w:r w:rsidR="00806D1B" w:rsidRPr="00F444DF">
        <w:rPr>
          <w:rFonts w:ascii="Tahoma" w:hAnsi="Tahoma" w:cs="Tahoma"/>
          <w:szCs w:val="20"/>
        </w:rPr>
        <w:t>»</w:t>
      </w:r>
      <w:r w:rsidR="00806D1B">
        <w:rPr>
          <w:rFonts w:ascii="Tahoma" w:hAnsi="Tahoma" w:cs="Tahoma"/>
          <w:szCs w:val="20"/>
        </w:rPr>
        <w:t>.</w:t>
      </w:r>
    </w:p>
    <w:permEnd w:id="763847137"/>
    <w:p w14:paraId="6330E7FD" w14:textId="6C3EFB37"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706300947" w:edGrp="everyone"/>
      <w:r w:rsidRPr="004B5AB3">
        <w:rPr>
          <w:rFonts w:ascii="Tahoma" w:eastAsia="Times New Roman" w:hAnsi="Tahoma" w:cs="Tahoma"/>
          <w:szCs w:val="20"/>
        </w:rPr>
        <w:t xml:space="preserve">указанными в Задании </w:t>
      </w:r>
      <w:r w:rsidR="009A4034"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706300947"/>
    </w:p>
    <w:p w14:paraId="6640BC76" w14:textId="409A4D79" w:rsidR="006D32B0" w:rsidRPr="004B5AB3" w:rsidRDefault="006D32B0" w:rsidP="004B5AB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ermStart w:id="1177893362" w:edGrp="everyone"/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154B3D"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 изменения вносятся Заказчиком</w:t>
      </w:r>
      <w:r w:rsidR="007A18D5">
        <w:rPr>
          <w:rFonts w:ascii="Tahoma" w:eastAsia="Times New Roman" w:hAnsi="Tahoma" w:cs="Tahoma"/>
          <w:szCs w:val="20"/>
        </w:rPr>
        <w:t xml:space="preserve"> в одностороннем порядке путем </w:t>
      </w:r>
      <w:r w:rsidRPr="004B5AB3">
        <w:rPr>
          <w:rFonts w:ascii="Tahoma" w:eastAsia="Times New Roman" w:hAnsi="Tahoma" w:cs="Tahoma"/>
          <w:szCs w:val="20"/>
        </w:rPr>
        <w:t xml:space="preserve">направления исполнителю письменного уведомления с соответствующей корректировкой </w:t>
      </w:r>
      <w:r w:rsidR="0069558B" w:rsidRPr="004B5AB3">
        <w:rPr>
          <w:rFonts w:ascii="Tahoma" w:eastAsia="Times New Roman" w:hAnsi="Tahoma" w:cs="Tahoma"/>
          <w:szCs w:val="20"/>
        </w:rPr>
        <w:t>Цены Услуг</w:t>
      </w:r>
      <w:r w:rsidRPr="004B5AB3">
        <w:rPr>
          <w:rFonts w:ascii="Tahoma" w:eastAsia="Times New Roman" w:hAnsi="Tahoma" w:cs="Tahoma"/>
          <w:szCs w:val="20"/>
        </w:rPr>
        <w:t>, с момента получения такого уведомления Договор считается измененным в соответствующей части.</w:t>
      </w:r>
    </w:p>
    <w:permEnd w:id="1177893362"/>
    <w:p w14:paraId="5C8AD5C1" w14:textId="77777777"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37339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41C3FA75" w14:textId="77C0B0AE"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851332922" w:edGrp="everyone"/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</w:t>
      </w:r>
      <w:r w:rsidR="00340FBB" w:rsidRPr="004B5AB3">
        <w:rPr>
          <w:rFonts w:ascii="Tahoma" w:hAnsi="Tahoma" w:cs="Tahoma"/>
          <w:szCs w:val="20"/>
        </w:rPr>
        <w:t>копеек</w:t>
      </w:r>
      <w:r w:rsidRPr="004B5AB3">
        <w:rPr>
          <w:rFonts w:ascii="Tahoma" w:hAnsi="Tahoma" w:cs="Tahoma"/>
          <w:szCs w:val="20"/>
        </w:rPr>
        <w:t>, в том числе НДС (</w:t>
      </w:r>
      <w:r w:rsidR="00555101" w:rsidRPr="00555101">
        <w:rPr>
          <w:rFonts w:ascii="Tahoma" w:hAnsi="Tahoma" w:cs="Tahoma"/>
          <w:szCs w:val="20"/>
        </w:rPr>
        <w:t>2</w:t>
      </w:r>
      <w:r w:rsidR="00555101"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</w:t>
      </w:r>
      <w:r w:rsidR="00340FBB" w:rsidRPr="004B5AB3">
        <w:rPr>
          <w:rFonts w:ascii="Tahoma" w:hAnsi="Tahoma" w:cs="Tahoma"/>
          <w:szCs w:val="20"/>
        </w:rPr>
        <w:t>00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851332922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847332667" w:edGrp="everyone"/>
      <w:permEnd w:id="1847332667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14:paraId="166C2DFA" w14:textId="3F506BEB"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379088203" w:edGrp="everyone"/>
      <w:r w:rsidRPr="004B5AB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>,</w:t>
      </w:r>
      <w:permEnd w:id="379088203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14:paraId="4F2C90A2" w14:textId="720E312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14:paraId="7BB57542" w14:textId="1FCA23AE" w:rsidR="0019212C" w:rsidRPr="004B5AB3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465450624" w:edGrp="everyone"/>
      <w:r w:rsidRPr="004B5AB3">
        <w:rPr>
          <w:rFonts w:ascii="Tahoma" w:hAnsi="Tahoma" w:cs="Tahoma"/>
          <w:i/>
          <w:szCs w:val="20"/>
        </w:rPr>
        <w:t xml:space="preserve">Заказчик имеет право в одностороннем порядке пересматривать Цену </w:t>
      </w:r>
      <w:r w:rsidR="0069558B" w:rsidRPr="004B5AB3">
        <w:rPr>
          <w:rFonts w:ascii="Tahoma" w:hAnsi="Tahoma" w:cs="Tahoma"/>
          <w:i/>
          <w:szCs w:val="20"/>
        </w:rPr>
        <w:t xml:space="preserve">Услуг </w:t>
      </w:r>
      <w:r w:rsidRPr="004B5AB3">
        <w:rPr>
          <w:rFonts w:ascii="Tahoma" w:hAnsi="Tahoma" w:cs="Tahoma"/>
          <w:i/>
          <w:szCs w:val="20"/>
        </w:rPr>
        <w:t xml:space="preserve">в сторону уменьшения, если объем фактически оказанных </w:t>
      </w:r>
      <w:r w:rsidR="00DF488B" w:rsidRPr="004B5AB3">
        <w:rPr>
          <w:rFonts w:ascii="Tahoma" w:hAnsi="Tahoma" w:cs="Tahoma"/>
          <w:i/>
          <w:szCs w:val="20"/>
        </w:rPr>
        <w:t>Услуг</w:t>
      </w:r>
      <w:r w:rsidRPr="004B5AB3">
        <w:rPr>
          <w:rFonts w:ascii="Tahoma" w:hAnsi="Tahoma" w:cs="Tahoma"/>
          <w:i/>
          <w:szCs w:val="20"/>
        </w:rPr>
        <w:t xml:space="preserve"> меньше, чем предусмотрено утвержденн</w:t>
      </w:r>
      <w:r w:rsidR="00473694" w:rsidRPr="004B5AB3">
        <w:rPr>
          <w:rFonts w:ascii="Tahoma" w:hAnsi="Tahoma" w:cs="Tahoma"/>
          <w:i/>
          <w:szCs w:val="20"/>
        </w:rPr>
        <w:t xml:space="preserve">ым </w:t>
      </w:r>
      <w:r w:rsidR="00AB67A1" w:rsidRPr="004B5AB3">
        <w:rPr>
          <w:rFonts w:ascii="Tahoma" w:hAnsi="Tahoma" w:cs="Tahoma"/>
          <w:i/>
          <w:szCs w:val="20"/>
        </w:rPr>
        <w:t>З</w:t>
      </w:r>
      <w:r w:rsidR="00473694" w:rsidRPr="004B5AB3">
        <w:rPr>
          <w:rFonts w:ascii="Tahoma" w:hAnsi="Tahoma" w:cs="Tahoma"/>
          <w:i/>
          <w:szCs w:val="20"/>
        </w:rPr>
        <w:t>аданием</w:t>
      </w:r>
      <w:r w:rsidRPr="004B5AB3">
        <w:rPr>
          <w:rFonts w:ascii="Tahoma" w:hAnsi="Tahoma" w:cs="Tahoma"/>
          <w:szCs w:val="20"/>
        </w:rPr>
        <w:t>.</w:t>
      </w:r>
    </w:p>
    <w:permEnd w:id="1465450624"/>
    <w:p w14:paraId="7B606015" w14:textId="77777777"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B52F041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6425A503" w14:textId="77777777" w:rsidR="00DD41E3" w:rsidRPr="00647089" w:rsidRDefault="00424931" w:rsidP="0064708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1796567710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  <w:r w:rsidR="00DD41E3">
        <w:rPr>
          <w:rFonts w:ascii="Tahoma" w:eastAsia="Times New Roman" w:hAnsi="Tahoma" w:cs="Tahoma"/>
          <w:szCs w:val="20"/>
        </w:rPr>
        <w:t xml:space="preserve"> </w:t>
      </w:r>
    </w:p>
    <w:p w14:paraId="77D7B35E" w14:textId="6F884567" w:rsidR="00BA459B" w:rsidRPr="00647089" w:rsidRDefault="00DD41E3" w:rsidP="00647089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="009D6B68" w:rsidRPr="00214560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="00E0666A" w:rsidRPr="00214560">
        <w:rPr>
          <w:rFonts w:ascii="Tahoma" w:hAnsi="Tahoma" w:cs="Tahoma"/>
          <w:bCs/>
          <w:color w:val="000000" w:themeColor="text1"/>
          <w:szCs w:val="20"/>
        </w:rPr>
        <w:t xml:space="preserve">, </w:t>
      </w:r>
      <w:r w:rsidR="00AB67A1" w:rsidRPr="00DD41E3">
        <w:rPr>
          <w:rFonts w:ascii="Tahoma" w:hAnsi="Tahoma" w:cs="Tahoma"/>
          <w:bCs/>
          <w:color w:val="000000"/>
          <w:szCs w:val="20"/>
        </w:rPr>
        <w:t>с отсрочкой</w:t>
      </w:r>
      <w:r w:rsidR="00806D1B" w:rsidRPr="00806D1B">
        <w:t xml:space="preserve"> </w:t>
      </w:r>
      <w:r w:rsidR="00806D1B" w:rsidRPr="00806D1B">
        <w:rPr>
          <w:rFonts w:ascii="Tahoma" w:hAnsi="Tahoma" w:cs="Tahoma"/>
          <w:bCs/>
          <w:color w:val="000000"/>
          <w:szCs w:val="20"/>
        </w:rPr>
        <w:t>не менее 60 и не более 90</w:t>
      </w:r>
      <w:r w:rsidR="00424931" w:rsidRPr="00DD41E3">
        <w:rPr>
          <w:rFonts w:ascii="Tahoma" w:hAnsi="Tahoma" w:cs="Tahoma"/>
          <w:bCs/>
          <w:color w:val="000000"/>
          <w:szCs w:val="20"/>
        </w:rPr>
        <w:t xml:space="preserve"> </w:t>
      </w:r>
      <w:r w:rsidR="0020760D" w:rsidRPr="00DD41E3">
        <w:rPr>
          <w:rFonts w:ascii="Tahoma" w:hAnsi="Tahoma" w:cs="Tahoma"/>
          <w:bCs/>
          <w:szCs w:val="20"/>
        </w:rPr>
        <w:t xml:space="preserve">календарных дней </w:t>
      </w:r>
      <w:r w:rsidR="0061354D" w:rsidRPr="00DD41E3">
        <w:rPr>
          <w:rFonts w:ascii="Tahoma" w:eastAsia="Times New Roman" w:hAnsi="Tahoma" w:cs="Tahoma"/>
          <w:szCs w:val="20"/>
        </w:rPr>
        <w:t xml:space="preserve">с даты подписания Сторонами акта сдачи-приемки оказанных услуг, при условии </w:t>
      </w:r>
      <w:r w:rsidR="00DD0379" w:rsidRPr="00DD41E3">
        <w:rPr>
          <w:rFonts w:ascii="Tahoma" w:eastAsia="Times New Roman" w:hAnsi="Tahoma" w:cs="Tahoma"/>
          <w:szCs w:val="20"/>
        </w:rPr>
        <w:t xml:space="preserve">представления </w:t>
      </w:r>
      <w:r w:rsidR="00E31764" w:rsidRPr="00DD41E3">
        <w:rPr>
          <w:rFonts w:ascii="Tahoma" w:eastAsia="Times New Roman" w:hAnsi="Tahoma" w:cs="Tahoma"/>
          <w:szCs w:val="20"/>
        </w:rPr>
        <w:t>Исполнителем</w:t>
      </w:r>
      <w:r w:rsidR="00DD0379" w:rsidRPr="00DD41E3">
        <w:rPr>
          <w:rFonts w:ascii="Tahoma" w:eastAsia="Times New Roman" w:hAnsi="Tahoma" w:cs="Tahoma"/>
          <w:szCs w:val="20"/>
        </w:rPr>
        <w:t xml:space="preserve"> следующих документов: </w:t>
      </w:r>
    </w:p>
    <w:p w14:paraId="29092179" w14:textId="77777777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14:paraId="5E55F067" w14:textId="43E7C753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акта </w:t>
      </w:r>
      <w:r w:rsidR="00A65AA9">
        <w:rPr>
          <w:rFonts w:ascii="Tahoma" w:eastAsia="Times New Roman" w:hAnsi="Tahoma" w:cs="Tahoma"/>
          <w:szCs w:val="20"/>
        </w:rPr>
        <w:t>сд</w:t>
      </w:r>
      <w:r w:rsidR="00AA2A9C">
        <w:rPr>
          <w:rFonts w:ascii="Tahoma" w:eastAsia="Times New Roman" w:hAnsi="Tahoma" w:cs="Tahoma"/>
          <w:szCs w:val="20"/>
        </w:rPr>
        <w:t>ачи-приемки</w:t>
      </w:r>
      <w:r w:rsidRPr="004B5AB3">
        <w:rPr>
          <w:rFonts w:ascii="Tahoma" w:eastAsia="Times New Roman" w:hAnsi="Tahoma" w:cs="Tahoma"/>
          <w:szCs w:val="20"/>
        </w:rPr>
        <w:t xml:space="preserve"> услуг, подписанного Сторонами; </w:t>
      </w:r>
    </w:p>
    <w:p w14:paraId="21F48A45" w14:textId="77777777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14:paraId="3D692D4B" w14:textId="31E9AD66" w:rsidR="00523BD2" w:rsidRPr="004B5AB3" w:rsidRDefault="00523BD2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г) отчет</w:t>
      </w:r>
    </w:p>
    <w:p w14:paraId="5C88FA39" w14:textId="06B96C5C" w:rsidR="00992108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806D1B" w:rsidRPr="004B5AB3">
        <w:rPr>
          <w:rFonts w:ascii="Tahoma" w:eastAsia="Times New Roman" w:hAnsi="Tahoma" w:cs="Tahoma"/>
          <w:szCs w:val="20"/>
        </w:rPr>
        <w:t>иным</w:t>
      </w:r>
      <w:r w:rsidR="00806D1B">
        <w:rPr>
          <w:rFonts w:ascii="Tahoma" w:eastAsia="Times New Roman" w:hAnsi="Tahoma" w:cs="Tahoma"/>
          <w:szCs w:val="20"/>
        </w:rPr>
        <w:t xml:space="preserve">и </w:t>
      </w:r>
      <w:r w:rsidR="00806D1B" w:rsidRPr="004B5AB3">
        <w:rPr>
          <w:rFonts w:ascii="Tahoma" w:eastAsia="Times New Roman" w:hAnsi="Tahoma" w:cs="Tahoma"/>
          <w:szCs w:val="20"/>
        </w:rPr>
        <w:t>способами,</w:t>
      </w:r>
      <w:r w:rsidR="00BB2482" w:rsidRPr="004B5AB3">
        <w:rPr>
          <w:rFonts w:ascii="Tahoma" w:eastAsia="Times New Roman" w:hAnsi="Tahoma" w:cs="Tahoma"/>
          <w:szCs w:val="20"/>
        </w:rPr>
        <w:t xml:space="preserve"> не прот</w:t>
      </w:r>
      <w:r w:rsidR="00806D1B">
        <w:rPr>
          <w:rFonts w:ascii="Tahoma" w:eastAsia="Times New Roman" w:hAnsi="Tahoma" w:cs="Tahoma"/>
          <w:szCs w:val="20"/>
        </w:rPr>
        <w:t>иворечащими законодательству РФ</w:t>
      </w:r>
    </w:p>
    <w:p w14:paraId="01810084" w14:textId="77777777" w:rsidR="00B051D2" w:rsidRDefault="00B051D2" w:rsidP="0099210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14:paraId="4E84AF85" w14:textId="462AEC2E" w:rsidR="00992108" w:rsidRPr="00135186" w:rsidRDefault="00992108" w:rsidP="0099210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14:paraId="7B801845" w14:textId="74D750B8" w:rsidR="009D6B68" w:rsidRPr="00135186" w:rsidRDefault="009D6B68" w:rsidP="009D6B68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="00806D1B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i/>
          <w:iCs/>
          <w:color w:val="000000" w:themeColor="text1"/>
          <w:szCs w:val="20"/>
        </w:rPr>
        <w:t>,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 w:rsidR="00E461D0"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</w:t>
      </w:r>
      <w:r w:rsidR="00312800">
        <w:rPr>
          <w:rFonts w:ascii="Tahoma" w:hAnsi="Tahoma" w:cs="Tahoma"/>
          <w:color w:val="000000" w:themeColor="text1"/>
        </w:rPr>
        <w:t>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14:paraId="0F93D459" w14:textId="537BA17C" w:rsidR="00BA459B" w:rsidRPr="004B5AB3" w:rsidRDefault="00520BD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lastRenderedPageBreak/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ermEnd w:id="1796567710"/>
    <w:p w14:paraId="35460305" w14:textId="0FFE8CAE"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673217594" w:edGrp="everyone"/>
      <w:permEnd w:id="1673217594"/>
      <w:r w:rsidRPr="004B5AB3">
        <w:rPr>
          <w:rFonts w:ascii="Tahoma" w:eastAsia="Times New Roman" w:hAnsi="Tahoma" w:cs="Tahoma"/>
          <w:szCs w:val="20"/>
        </w:rPr>
        <w:t>.</w:t>
      </w:r>
    </w:p>
    <w:p w14:paraId="59EEA27E" w14:textId="72A9D93D"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1219496161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1219496161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425353972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14:paraId="32DCA726" w14:textId="5DA0A236" w:rsidR="00BA459B" w:rsidRPr="004B5AB3" w:rsidRDefault="00BA459B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14:paraId="56051B72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нарушение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 w:rsidRPr="004B5AB3">
        <w:rPr>
          <w:rFonts w:ascii="Tahoma" w:eastAsia="Times New Roman" w:hAnsi="Tahoma" w:cs="Tahoma"/>
          <w:szCs w:val="20"/>
        </w:rPr>
        <w:t>оказания</w:t>
      </w:r>
      <w:r w:rsidR="00CE4032" w:rsidRPr="004B5AB3">
        <w:rPr>
          <w:rFonts w:ascii="Tahoma" w:eastAsia="Times New Roman" w:hAnsi="Tahoma" w:cs="Tahoma"/>
          <w:szCs w:val="20"/>
        </w:rPr>
        <w:t xml:space="preserve">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1CFAB890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4B5AB3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59871F1D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2FC17B38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4B5AB3">
        <w:rPr>
          <w:rFonts w:ascii="Tahoma" w:eastAsia="Times New Roman" w:hAnsi="Tahoma" w:cs="Tahoma"/>
          <w:szCs w:val="20"/>
        </w:rPr>
        <w:t>оказанных Услуг</w:t>
      </w:r>
      <w:r w:rsidR="0009562A" w:rsidRPr="004B5AB3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прав третьих лиц;</w:t>
      </w:r>
    </w:p>
    <w:p w14:paraId="2CA0EB76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3475D8B9" w14:textId="3AF2E328" w:rsidR="00BA459B" w:rsidRPr="004B5AB3" w:rsidRDefault="00283E00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</w:t>
      </w:r>
      <w:r w:rsidR="0009562A" w:rsidRPr="004B5AB3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  <w:r w:rsidR="00DD13C3">
        <w:rPr>
          <w:rStyle w:val="afff7"/>
          <w:rFonts w:ascii="Tahoma" w:eastAsia="Times New Roman" w:hAnsi="Tahoma" w:cs="Tahoma"/>
          <w:szCs w:val="20"/>
        </w:rPr>
        <w:footnoteReference w:id="1"/>
      </w:r>
    </w:p>
    <w:permEnd w:id="1425353972"/>
    <w:p w14:paraId="548060DB" w14:textId="77777777"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5C108195" w14:textId="6D2DCC6A"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36713154" w:edGrp="everyone"/>
      <w:r w:rsidRPr="004B5AB3">
        <w:rPr>
          <w:rFonts w:ascii="Tahoma" w:eastAsia="Times New Roman" w:hAnsi="Tahoma" w:cs="Tahoma"/>
          <w:szCs w:val="20"/>
        </w:rPr>
        <w:t xml:space="preserve">в течение </w:t>
      </w:r>
      <w:r w:rsidR="00AA2A9C"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36713154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14:paraId="00480AAC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88941808" w:edGrp="everyone"/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66CE1E48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88941808"/>
    <w:p w14:paraId="0C6C9A09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D5E0005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A3394D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7E29BFC" w14:textId="653FCAEF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246905747" w:edGrp="everyone"/>
      <w:r w:rsidR="00AA2A9C">
        <w:rPr>
          <w:rFonts w:ascii="Tahoma" w:eastAsia="Times New Roman" w:hAnsi="Tahoma" w:cs="Tahoma"/>
          <w:szCs w:val="20"/>
        </w:rPr>
        <w:t>6</w:t>
      </w:r>
      <w:r w:rsidRPr="004B5AB3">
        <w:rPr>
          <w:rFonts w:ascii="Tahoma" w:eastAsia="Times New Roman" w:hAnsi="Tahoma" w:cs="Tahoma"/>
          <w:szCs w:val="20"/>
        </w:rPr>
        <w:t>.</w:t>
      </w:r>
      <w:permEnd w:id="246905747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14:paraId="1B86C0C8" w14:textId="7A9CFC69"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B9E6EE8" w14:textId="7B543BA7"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702373831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702373831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811813D" w14:textId="77777777"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297DB86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56CD7FC4" w14:textId="77777777"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24AB651C" w14:textId="007E77EB" w:rsidR="00283E00" w:rsidRPr="004B5AB3" w:rsidRDefault="005D3B7D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bookmarkStart w:id="2" w:name="Окончание_выполнения_работ"/>
      <w:permStart w:id="1817515211" w:edGrp="everyone"/>
      <w:r>
        <w:rPr>
          <w:rFonts w:ascii="Tahoma" w:hAnsi="Tahoma" w:cs="Tahoma"/>
        </w:rPr>
        <w:t xml:space="preserve">Общий срок оказания Услуг </w:t>
      </w:r>
      <w:r>
        <w:rPr>
          <w:rFonts w:ascii="Tahoma" w:hAnsi="Tahoma" w:cs="Tahoma"/>
          <w:szCs w:val="20"/>
        </w:rPr>
        <w:t>в течение трех месяцев с даты заключения договора</w:t>
      </w:r>
      <w:bookmarkEnd w:id="2"/>
    </w:p>
    <w:permEnd w:id="1817515211"/>
    <w:p w14:paraId="6C348CE1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14:paraId="370D7393" w14:textId="1EC5EF9D" w:rsidR="00283E00" w:rsidRPr="005C193A" w:rsidRDefault="005C193A" w:rsidP="005C193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111132316" w:edGrp="everyone"/>
      <w:r w:rsidRPr="006E5021">
        <w:rPr>
          <w:rFonts w:ascii="Tahoma" w:hAnsi="Tahoma" w:cs="Tahoma"/>
          <w:szCs w:val="20"/>
        </w:rPr>
        <w:t>Стороны по взаимному соглашению могут изменить срок начала оказания Услуг, путем согласования нового срока начала оказания Услуг с помощью электронной почты.</w:t>
      </w:r>
    </w:p>
    <w:permEnd w:id="2111132316"/>
    <w:p w14:paraId="1A179C8E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Исполнитель обязан незамедлительно сообщать Зака</w:t>
      </w:r>
      <w:bookmarkStart w:id="3" w:name="_GoBack"/>
      <w:bookmarkEnd w:id="3"/>
      <w:r w:rsidRPr="004B5AB3">
        <w:rPr>
          <w:rFonts w:ascii="Tahoma" w:hAnsi="Tahoma" w:cs="Tahoma"/>
          <w:szCs w:val="20"/>
        </w:rPr>
        <w:t xml:space="preserve">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6DDB85F" w14:textId="77777777"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4B5AB3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52F6E49C" w14:textId="77777777"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4AD152D" w14:textId="77777777"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47CD5C39" w14:textId="72F71B0B" w:rsidR="009E7233" w:rsidRPr="005C193A" w:rsidRDefault="00DD26EB" w:rsidP="005C193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2124024224" w:edGrp="everyone"/>
      <w:r w:rsidR="005C193A" w:rsidRPr="005C193A">
        <w:rPr>
          <w:rFonts w:ascii="Tahoma" w:hAnsi="Tahoma" w:cs="Tahoma"/>
          <w:szCs w:val="20"/>
        </w:rPr>
        <w:t xml:space="preserve"> </w:t>
      </w:r>
      <w:r w:rsidR="005C193A" w:rsidRPr="00405B99">
        <w:rPr>
          <w:rFonts w:ascii="Tahoma" w:hAnsi="Tahoma" w:cs="Tahoma"/>
          <w:szCs w:val="20"/>
        </w:rPr>
        <w:t>содержится в Приложении №1 к договору.</w:t>
      </w:r>
      <w:r w:rsidR="005C193A">
        <w:rPr>
          <w:rFonts w:ascii="Tahoma" w:hAnsi="Tahoma" w:cs="Tahoma"/>
          <w:b/>
          <w:szCs w:val="20"/>
        </w:rPr>
        <w:t xml:space="preserve"> </w:t>
      </w:r>
      <w:r w:rsidR="009E7233" w:rsidRPr="005C193A">
        <w:rPr>
          <w:rFonts w:ascii="Tahoma" w:hAnsi="Tahoma" w:cs="Tahoma"/>
          <w:b/>
          <w:szCs w:val="20"/>
        </w:rPr>
        <w:t xml:space="preserve"> </w:t>
      </w:r>
    </w:p>
    <w:p w14:paraId="3E0064AE" w14:textId="77777777" w:rsidR="00B57BF8" w:rsidRPr="00F806BF" w:rsidRDefault="00B57BF8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6A4FEBCB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715A8EF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34FE98AA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18D4A92F" w14:textId="77777777" w:rsid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79AECE5" w14:textId="5025319D" w:rsidR="00421E40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B57BF8"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 w:rsidR="00B57BF8">
        <w:rPr>
          <w:rFonts w:ascii="Tahoma" w:hAnsi="Tahoma" w:cs="Tahoma"/>
          <w:szCs w:val="20"/>
        </w:rPr>
        <w:t>Исполнителем</w:t>
      </w:r>
      <w:r w:rsidR="00B57BF8"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</w:t>
      </w:r>
      <w:r w:rsidR="00B57BF8" w:rsidRPr="00186FCD">
        <w:rPr>
          <w:rFonts w:ascii="Tahoma" w:hAnsi="Tahoma" w:cs="Tahoma"/>
          <w:szCs w:val="20"/>
        </w:rPr>
        <w:t>операции</w:t>
      </w:r>
      <w:r w:rsidR="00B57BF8" w:rsidRPr="00F806BF">
        <w:rPr>
          <w:rFonts w:ascii="Tahoma" w:hAnsi="Tahoma" w:cs="Tahoma"/>
          <w:szCs w:val="20"/>
        </w:rPr>
        <w:t>) передано по договору или закону в случаях и порядке, предусмотренных Договором</w:t>
      </w:r>
      <w:r w:rsidR="00B57BF8">
        <w:rPr>
          <w:rFonts w:ascii="Tahoma" w:hAnsi="Tahoma" w:cs="Tahoma"/>
          <w:szCs w:val="20"/>
        </w:rPr>
        <w:t>.</w:t>
      </w:r>
    </w:p>
    <w:p w14:paraId="3DED2C60" w14:textId="01AA1045" w:rsidR="00421E40" w:rsidRPr="00186FCD" w:rsidRDefault="00421E40" w:rsidP="00421E40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86FCD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186FCD">
        <w:rPr>
          <w:rFonts w:ascii="Tahoma" w:hAnsi="Tahoma" w:cs="Tahoma"/>
          <w:szCs w:val="20"/>
        </w:rPr>
        <w:t>т.ч</w:t>
      </w:r>
      <w:proofErr w:type="spellEnd"/>
      <w:r w:rsidRPr="00186FCD">
        <w:rPr>
          <w:rFonts w:ascii="Tahoma" w:hAnsi="Tahoma" w:cs="Tahoma"/>
          <w:szCs w:val="20"/>
        </w:rPr>
        <w:t>. с использованием мобильных телефонов) н</w:t>
      </w:r>
      <w:r w:rsidR="00186FCD" w:rsidRPr="00186FCD">
        <w:rPr>
          <w:rFonts w:ascii="Tahoma" w:hAnsi="Tahoma" w:cs="Tahoma"/>
          <w:szCs w:val="20"/>
        </w:rPr>
        <w:t>а территории Заказчика</w:t>
      </w:r>
      <w:r w:rsidRPr="00186FCD">
        <w:rPr>
          <w:rFonts w:ascii="Tahoma" w:hAnsi="Tahoma" w:cs="Tahoma"/>
          <w:szCs w:val="20"/>
        </w:rPr>
        <w:t xml:space="preserve">, запрещена, за исключением случаев, прямо предусмотренных Договором. </w:t>
      </w:r>
    </w:p>
    <w:permEnd w:id="2124024224"/>
    <w:p w14:paraId="5EA378FF" w14:textId="231701F9"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14:paraId="4065BE35" w14:textId="18EBB1E3" w:rsidR="00337D18" w:rsidRPr="004B5AB3" w:rsidRDefault="00904FC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21525130" w:edGrp="everyone"/>
      <w:r w:rsidRPr="001B489F">
        <w:rPr>
          <w:rFonts w:ascii="Tahoma" w:hAnsi="Tahoma" w:cs="Tahoma"/>
          <w:szCs w:val="20"/>
        </w:rPr>
        <w:t xml:space="preserve">По окончанию </w:t>
      </w:r>
      <w:r w:rsidRPr="001B489F">
        <w:rPr>
          <w:rFonts w:ascii="Tahoma" w:hAnsi="Tahoma" w:cs="Tahoma"/>
          <w:i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</w:t>
      </w:r>
      <w:permEnd w:id="321525130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103836324" w:edGrp="everyone"/>
      <w:r w:rsidR="00337D18" w:rsidRPr="004B5AB3">
        <w:rPr>
          <w:rFonts w:ascii="Tahoma" w:hAnsi="Tahoma" w:cs="Tahoma"/>
          <w:szCs w:val="20"/>
        </w:rPr>
        <w:t>.</w:t>
      </w:r>
      <w:permEnd w:id="1103836324"/>
      <w:r w:rsidR="00337D18" w:rsidRPr="004B5AB3">
        <w:rPr>
          <w:rFonts w:ascii="Tahoma" w:hAnsi="Tahoma" w:cs="Tahoma"/>
          <w:szCs w:val="20"/>
        </w:rPr>
        <w:t xml:space="preserve"> </w:t>
      </w:r>
    </w:p>
    <w:p w14:paraId="1A3EBC7E" w14:textId="40D681A5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97586723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9758672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14:paraId="4CD9753B" w14:textId="2DA91CF8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208982180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2089821809"/>
      <w:r w:rsidRPr="009D6B68">
        <w:rPr>
          <w:rFonts w:ascii="Tahoma" w:hAnsi="Tahoma" w:cs="Tahoma"/>
          <w:szCs w:val="20"/>
        </w:rPr>
        <w:t xml:space="preserve"> подписанных Исполнителем </w:t>
      </w:r>
      <w:permStart w:id="55343085" w:edGrp="everyone"/>
      <w:r w:rsidR="005C193A" w:rsidRPr="005C193A">
        <w:rPr>
          <w:rFonts w:ascii="Tahoma" w:hAnsi="Tahoma" w:cs="Tahoma"/>
          <w:szCs w:val="20"/>
        </w:rPr>
        <w:t>аналитический отчет согласно установленным в Приложении №1 требованиям.</w:t>
      </w:r>
      <w:r w:rsidRPr="009D6B68">
        <w:rPr>
          <w:rFonts w:ascii="Tahoma" w:hAnsi="Tahoma" w:cs="Tahoma"/>
          <w:szCs w:val="20"/>
        </w:rPr>
        <w:t xml:space="preserve"> </w:t>
      </w:r>
      <w:permEnd w:id="55343085"/>
      <w:r w:rsidRPr="009D6B68">
        <w:rPr>
          <w:rFonts w:ascii="Tahoma" w:hAnsi="Tahoma" w:cs="Tahoma"/>
          <w:szCs w:val="20"/>
        </w:rPr>
        <w:t xml:space="preserve"> </w:t>
      </w:r>
    </w:p>
    <w:p w14:paraId="4D7333B2" w14:textId="41C23233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761030082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903C56">
        <w:rPr>
          <w:rFonts w:ascii="Tahoma" w:hAnsi="Tahoma" w:cs="Tahoma"/>
          <w:szCs w:val="20"/>
        </w:rPr>
        <w:t>15 (пятнадцати) календарных</w:t>
      </w:r>
      <w:permEnd w:id="1761030082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510989213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510989213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</w:t>
      </w:r>
      <w:proofErr w:type="gramStart"/>
      <w:r w:rsidRPr="009D6B68">
        <w:rPr>
          <w:rFonts w:ascii="Tahoma" w:hAnsi="Tahoma" w:cs="Tahoma"/>
          <w:szCs w:val="20"/>
        </w:rPr>
        <w:t xml:space="preserve">Услуг,  </w:t>
      </w:r>
      <w:permStart w:id="1355619791" w:edGrp="everyone"/>
      <w:r w:rsidRPr="009D6B68">
        <w:rPr>
          <w:rFonts w:ascii="Tahoma" w:hAnsi="Tahoma" w:cs="Tahoma"/>
          <w:szCs w:val="20"/>
        </w:rPr>
        <w:t>с</w:t>
      </w:r>
      <w:proofErr w:type="gramEnd"/>
      <w:r w:rsidRPr="009D6B68">
        <w:rPr>
          <w:rFonts w:ascii="Tahoma" w:hAnsi="Tahoma" w:cs="Tahoma"/>
          <w:szCs w:val="20"/>
        </w:rPr>
        <w:t xml:space="preserve"> участием представителей Исполнителя </w:t>
      </w:r>
      <w:permEnd w:id="1355619791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14:paraId="579316A5" w14:textId="63879E2E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926489112" w:edGrp="everyone"/>
      <w:r w:rsidR="005C193A">
        <w:rPr>
          <w:rFonts w:ascii="Tahoma" w:hAnsi="Tahoma" w:cs="Tahoma"/>
          <w:szCs w:val="20"/>
        </w:rPr>
        <w:t>Услуг</w:t>
      </w:r>
      <w:r w:rsidRPr="009D6B68">
        <w:rPr>
          <w:rFonts w:ascii="Tahoma" w:hAnsi="Tahoma" w:cs="Tahoma"/>
          <w:szCs w:val="20"/>
        </w:rPr>
        <w:t xml:space="preserve"> </w:t>
      </w:r>
      <w:permEnd w:id="92648911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850823307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850823307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7860880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78608805"/>
      <w:r w:rsidRPr="009D6B68">
        <w:rPr>
          <w:rFonts w:ascii="Tahoma" w:hAnsi="Tahoma" w:cs="Tahoma"/>
          <w:szCs w:val="20"/>
        </w:rPr>
        <w:t>.</w:t>
      </w:r>
    </w:p>
    <w:p w14:paraId="40D88FC2" w14:textId="47311E09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590782745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903C56"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</w:t>
      </w:r>
      <w:permEnd w:id="1590782745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18141CBC" w14:textId="77777777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14:paraId="569F2985" w14:textId="77AF869C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809979282" w:edGrp="everyone"/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809979282"/>
    <w:p w14:paraId="3308A943" w14:textId="77777777"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E522FE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620586F7" w14:textId="08F62306"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72DC7DC1" w14:textId="77777777" w:rsidR="005C193A" w:rsidRPr="005C193A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1493719388" w:edGrp="everyone"/>
    </w:p>
    <w:permEnd w:id="1493719388"/>
    <w:p w14:paraId="686BE509" w14:textId="0BBA80C5"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 xml:space="preserve">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817194698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81719469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665273065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permEnd w:id="665273065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E3E75CC" w14:textId="77777777"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D39B954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A87710D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39090000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2951D8A4" w14:textId="5093D5B1" w:rsidR="00D00688" w:rsidRPr="004B5AB3" w:rsidRDefault="005C193A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441101280" w:edGrp="everyone"/>
      <w:r w:rsidRPr="00DD5BB5">
        <w:rPr>
          <w:rFonts w:ascii="Tahoma" w:hAnsi="Tahoma" w:cs="Tahoma"/>
          <w:szCs w:val="20"/>
        </w:rPr>
        <w:t xml:space="preserve">Услуги оказываются Исполнителем исходя из опыта профессиональных знаний персонала Исполнителя, с использованием информации, полученной из открытых источников. В силу специфики предмета Услуг, выводы и рекомендации Исполнителя могут не совпадать с мнением сотрудников Заказчика, иных оказывающих консалтинговые и аудиторские услуги в данной сфере организаций и (или) граждан, что само по себе не может являться подтверждением </w:t>
      </w:r>
      <w:proofErr w:type="spellStart"/>
      <w:r w:rsidRPr="00DD5BB5">
        <w:rPr>
          <w:rFonts w:ascii="Tahoma" w:hAnsi="Tahoma" w:cs="Tahoma"/>
          <w:szCs w:val="20"/>
        </w:rPr>
        <w:t>некачественности</w:t>
      </w:r>
      <w:proofErr w:type="spellEnd"/>
      <w:r w:rsidRPr="00DD5BB5">
        <w:rPr>
          <w:rFonts w:ascii="Tahoma" w:hAnsi="Tahoma" w:cs="Tahoma"/>
          <w:szCs w:val="20"/>
        </w:rPr>
        <w:t xml:space="preserve"> оказанных услуг. Заказчик, на основании представленных Исполнителем рекомендаций, самостоятельно принимает решение о необходимости, порядке и сроках их внедрения</w:t>
      </w:r>
      <w:r>
        <w:rPr>
          <w:rFonts w:ascii="Tahoma" w:hAnsi="Tahoma" w:cs="Tahoma"/>
          <w:szCs w:val="20"/>
        </w:rPr>
        <w:t>.</w:t>
      </w:r>
    </w:p>
    <w:p w14:paraId="43F0E0D9" w14:textId="77777777" w:rsidR="004B5AB3" w:rsidRPr="004B5AB3" w:rsidRDefault="004B5AB3" w:rsidP="004B5AB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441101280"/>
    <w:p w14:paraId="0AEEB36F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0266718F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14:paraId="2F1F3253" w14:textId="77777777"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5ADA568C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53712C7" w14:textId="77777777"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2CD80E92" w14:textId="6671F2A5"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1857706049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1857706049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77B3CC4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14:paraId="47B1C14D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14:paraId="1426DB80" w14:textId="30BF97DB" w:rsidR="0019212C" w:rsidRPr="004B5AB3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991984182" w:edGrp="everyone"/>
      <w:permEnd w:id="991984182"/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642731247" w:edGrp="everyone"/>
    </w:p>
    <w:p w14:paraId="1915F038" w14:textId="77777777" w:rsidR="0019212C" w:rsidRPr="004B5AB3" w:rsidRDefault="001972E5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Style w:val="afff7"/>
          <w:rFonts w:ascii="Tahoma" w:hAnsi="Tahoma" w:cs="Tahoma"/>
          <w:szCs w:val="20"/>
        </w:rPr>
        <w:footnoteReference w:id="2"/>
      </w:r>
      <w:r w:rsidR="00017EE1" w:rsidRPr="004B5AB3">
        <w:rPr>
          <w:rFonts w:ascii="Tahoma" w:eastAsia="Times New Roman" w:hAnsi="Tahoma" w:cs="Tahoma"/>
          <w:szCs w:val="20"/>
        </w:rPr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</w:t>
      </w:r>
      <w:r w:rsidR="00931D2E" w:rsidRPr="004B5AB3">
        <w:rPr>
          <w:rFonts w:ascii="Tahoma" w:eastAsia="Times New Roman" w:hAnsi="Tahoma" w:cs="Tahoma"/>
          <w:szCs w:val="20"/>
        </w:rPr>
        <w:t>Заказчиком</w:t>
      </w:r>
      <w:r w:rsidR="00017EE1" w:rsidRPr="004B5AB3">
        <w:rPr>
          <w:rFonts w:ascii="Tahoma" w:eastAsia="Times New Roman" w:hAnsi="Tahoma" w:cs="Tahoma"/>
          <w:szCs w:val="20"/>
        </w:rPr>
        <w:t xml:space="preserve">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ermEnd w:id="642731247"/>
    <w:p w14:paraId="79AD4C2A" w14:textId="7ED3669A"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733101174" w:edGrp="everyone"/>
      <w:r w:rsidR="005C193A">
        <w:rPr>
          <w:rFonts w:ascii="Tahoma" w:hAnsi="Tahoma" w:cs="Tahoma"/>
          <w:szCs w:val="20"/>
        </w:rPr>
        <w:t>6</w:t>
      </w:r>
      <w:r w:rsidRPr="004B5AB3">
        <w:rPr>
          <w:rFonts w:ascii="Tahoma" w:hAnsi="Tahoma" w:cs="Tahoma"/>
          <w:szCs w:val="20"/>
        </w:rPr>
        <w:t>.</w:t>
      </w:r>
      <w:permEnd w:id="733101174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49097879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4909787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152807207" w:edGrp="everyone"/>
    </w:p>
    <w:p w14:paraId="084FCD77" w14:textId="4CB1E107" w:rsidR="00FC415F" w:rsidRPr="004B5AB3" w:rsidRDefault="00FC415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5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информации, предусмотренной </w:t>
      </w:r>
      <w:proofErr w:type="gramStart"/>
      <w:r w:rsidRPr="004B5AB3">
        <w:rPr>
          <w:rFonts w:ascii="Tahoma" w:hAnsi="Tahoma" w:cs="Tahoma"/>
          <w:szCs w:val="20"/>
        </w:rPr>
        <w:t>Договором  и</w:t>
      </w:r>
      <w:proofErr w:type="gramEnd"/>
      <w:r w:rsidRPr="004B5AB3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</w:t>
      </w:r>
      <w:r w:rsidRPr="004B5AB3">
        <w:rPr>
          <w:rFonts w:ascii="Tahoma" w:hAnsi="Tahoma" w:cs="Tahoma"/>
          <w:szCs w:val="20"/>
        </w:rPr>
        <w:lastRenderedPageBreak/>
        <w:t>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14:paraId="70D87DFA" w14:textId="7FED39B7" w:rsidR="00421E40" w:rsidRPr="00186FCD" w:rsidRDefault="00FC415F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8989777"/>
      <w:r w:rsidRPr="00421E40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421E40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421E40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</w:t>
      </w:r>
      <w:r w:rsidRPr="00186FCD">
        <w:rPr>
          <w:rFonts w:ascii="Tahoma" w:hAnsi="Tahoma" w:cs="Tahoma"/>
          <w:szCs w:val="20"/>
        </w:rPr>
        <w:t>10 000 (десяти тысяч) рублей за каждый такой установленный факт нарушения.</w:t>
      </w:r>
      <w:bookmarkEnd w:id="5"/>
      <w:bookmarkEnd w:id="6"/>
      <w:r w:rsidR="00D3761F" w:rsidRPr="00186FCD">
        <w:rPr>
          <w:rFonts w:ascii="Tahoma" w:hAnsi="Tahoma" w:cs="Tahoma"/>
          <w:szCs w:val="20"/>
        </w:rPr>
        <w:t xml:space="preserve"> </w:t>
      </w:r>
    </w:p>
    <w:p w14:paraId="145E1481" w14:textId="588DA1B9" w:rsidR="00421E40" w:rsidRPr="00186FCD" w:rsidRDefault="00421E40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86FCD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17D7DD8F" w14:textId="4B9FAFD5" w:rsidR="00944239" w:rsidRPr="00421E4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="005C193A">
        <w:rPr>
          <w:rFonts w:eastAsia="Times New Roman"/>
          <w:i w:val="0"/>
          <w:lang w:eastAsia="ru-RU"/>
        </w:rPr>
        <w:t xml:space="preserve"> </w:t>
      </w:r>
      <w:r w:rsidR="007A40D6" w:rsidRPr="00421E40">
        <w:rPr>
          <w:i w:val="0"/>
        </w:rPr>
        <w:t xml:space="preserve">0,05% от Цены Услуг, по которому допущено </w:t>
      </w:r>
      <w:r w:rsidR="005C193A" w:rsidRPr="00421E40">
        <w:rPr>
          <w:i w:val="0"/>
        </w:rPr>
        <w:t>нарушение, за</w:t>
      </w:r>
      <w:r w:rsidR="007A40D6" w:rsidRPr="00421E40">
        <w:rPr>
          <w:i w:val="0"/>
        </w:rPr>
        <w:t xml:space="preserve"> каждый день просрочки до фактического исполнения обязательства</w:t>
      </w:r>
      <w:r w:rsidRPr="00421E40">
        <w:rPr>
          <w:i w:val="0"/>
        </w:rPr>
        <w:t>.</w:t>
      </w:r>
    </w:p>
    <w:p w14:paraId="600BDE76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2"/>
      <w:permEnd w:id="1152807207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7"/>
    </w:p>
    <w:p w14:paraId="42623AB2" w14:textId="77777777"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4B5AB3">
        <w:rPr>
          <w:rFonts w:ascii="Tahoma" w:hAnsi="Tahoma" w:cs="Tahoma"/>
          <w:szCs w:val="20"/>
        </w:rPr>
        <w:t xml:space="preserve"> </w:t>
      </w:r>
      <w:bookmarkEnd w:id="9"/>
    </w:p>
    <w:p w14:paraId="4D7292BC" w14:textId="3A6B811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64"/>
      <w:permStart w:id="1632402746" w:edGrp="everyone"/>
      <w:permEnd w:id="1632402746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14:paraId="3F74087E" w14:textId="17D7454B"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6176AD94" w14:textId="77777777"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20EDDE82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607DEF9A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2025390963" w:edGrp="everyone"/>
    </w:p>
    <w:p w14:paraId="3AFE45F8" w14:textId="3CEEE944" w:rsidR="00D23C96" w:rsidRPr="00D23C96" w:rsidRDefault="00D23C96" w:rsidP="00D23C96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BF60A8"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47CF1F0C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6FE6F509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0A5346C5" w14:textId="32A1C63A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Потери считаются возникшими с момента предъявления налоговыми органами соответствующих требований об уплате налога (сбора) или получения следующих решений налогового органа:</w:t>
      </w:r>
    </w:p>
    <w:p w14:paraId="37CEA7A4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E0221A3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2D122A4" w14:textId="77777777" w:rsidR="00D23C96" w:rsidRPr="00923A95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6D532734" w14:textId="2101039F" w:rsidR="00291DF8" w:rsidRPr="00291DF8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 w:rsidR="00291DF8">
        <w:rPr>
          <w:rFonts w:ascii="Tahoma" w:hAnsi="Tahoma" w:cs="Tahoma"/>
          <w:szCs w:val="20"/>
        </w:rPr>
        <w:t xml:space="preserve"> </w:t>
      </w:r>
    </w:p>
    <w:p w14:paraId="5A5DC0A2" w14:textId="76A651D9"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2025390963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неосуществление  Заказчиком своего  права  по </w:t>
      </w:r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lastRenderedPageBreak/>
        <w:t>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9B3F0F3" w14:textId="77777777"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72F7BE8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3B1671F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CDE30E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08C8546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09E1AB92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17FAB0D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9D1CF3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0835D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077644" w14:textId="77777777"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1050E8C5" w14:textId="77777777"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AFE8DC9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291FEA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15E44EED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999071305" w:edGrp="everyone"/>
      <w:r w:rsidR="00A00D05" w:rsidRPr="004B5AB3">
        <w:rPr>
          <w:i w:val="0"/>
        </w:rPr>
        <w:t>10 (десять)</w:t>
      </w:r>
      <w:permEnd w:id="1999071305"/>
      <w:r w:rsidR="00A00D05" w:rsidRPr="004B5AB3">
        <w:rPr>
          <w:i w:val="0"/>
        </w:rPr>
        <w:t xml:space="preserve"> рабочих дней с момента ее получения.</w:t>
      </w:r>
    </w:p>
    <w:p w14:paraId="72B49B48" w14:textId="3804ACE7"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209477184" w:edGrp="everyone"/>
      <w:r w:rsidR="005C193A">
        <w:rPr>
          <w:rFonts w:ascii="Tahoma" w:hAnsi="Tahoma" w:cs="Tahoma"/>
        </w:rPr>
        <w:t>по месту нахождения Заказчика</w:t>
      </w:r>
    </w:p>
    <w:permEnd w:id="209477184"/>
    <w:p w14:paraId="15B61A69" w14:textId="77777777"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1FEE5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2080C74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9D26720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77CB1E2C" w14:textId="77777777"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46517F3C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3F8B0760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3A6BAE7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E5CFF44" w14:textId="77777777"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14:paraId="10B9BB42" w14:textId="4A4521D5"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202079510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>5% от Цены Услуг</w:t>
      </w:r>
      <w:r w:rsidR="00BF67E4">
        <w:t xml:space="preserve"> 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202079510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2089364745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Pr="00E64A1F">
        <w:rPr>
          <w:rFonts w:ascii="Tahoma" w:hAnsi="Tahoma" w:cs="Tahoma"/>
          <w:szCs w:val="20"/>
        </w:rPr>
        <w:t>.</w:t>
      </w:r>
    </w:p>
    <w:p w14:paraId="40518780" w14:textId="77777777" w:rsidR="008C4892" w:rsidRPr="004B5AB3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2089364745"/>
    <w:p w14:paraId="12C82001" w14:textId="77777777"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22808C6C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14:paraId="3897DEB5" w14:textId="1FB7905E"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308029993" w:edGrp="everyone"/>
      <w:r w:rsidR="00E5267C" w:rsidRPr="00E5267C">
        <w:rPr>
          <w:i w:val="0"/>
        </w:rPr>
        <w:t>а</w:t>
      </w:r>
      <w:proofErr w:type="spellStart"/>
      <w:r w:rsidR="00E5267C" w:rsidRPr="00E64A1F">
        <w:rPr>
          <w:i w:val="0"/>
        </w:rPr>
        <w:t>ктов</w:t>
      </w:r>
      <w:proofErr w:type="spellEnd"/>
      <w:r w:rsidR="00E5267C" w:rsidRPr="00E64A1F">
        <w:rPr>
          <w:i w:val="0"/>
        </w:rPr>
        <w:t xml:space="preserve">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308029993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35478691" w14:textId="3DA46D60"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4024717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366DEBBD" w14:textId="27A7C404"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14:paraId="31F975D9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14:paraId="4A2AC48C" w14:textId="2806D1FE" w:rsidR="004A28E2" w:rsidRPr="004B5AB3" w:rsidRDefault="00CE4032" w:rsidP="004B5AB3">
      <w:pPr>
        <w:pStyle w:val="ConsPlusNormal"/>
        <w:jc w:val="both"/>
        <w:rPr>
          <w:i w:val="0"/>
        </w:rPr>
      </w:pPr>
      <w:permStart w:id="305544005" w:edGrp="everyone"/>
      <w:r w:rsidRPr="004B5AB3">
        <w:rPr>
          <w:i w:val="0"/>
        </w:rPr>
        <w:t xml:space="preserve">d) </w:t>
      </w:r>
      <w:r w:rsidR="004A28E2" w:rsidRPr="004B5AB3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Pr="004B5AB3">
        <w:rPr>
          <w:i w:val="0"/>
        </w:rPr>
        <w:t>оказания Услуг</w:t>
      </w:r>
      <w:r w:rsidR="004A28E2" w:rsidRPr="004B5AB3">
        <w:rPr>
          <w:i w:val="0"/>
        </w:rPr>
        <w:t xml:space="preserve"> и исполнения обязательств по настоящему Договору;</w:t>
      </w:r>
    </w:p>
    <w:permEnd w:id="305544005"/>
    <w:p w14:paraId="65C309F8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14:paraId="06626A81" w14:textId="77777777"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9C9090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962928A" w14:textId="77777777"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559CBB1B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8C2E820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59288E79" w14:textId="77777777"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11" w:name="_MailEndCompose"/>
    </w:p>
    <w:p w14:paraId="47767833" w14:textId="444A0D0B"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049640501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1"/>
      <w:permEnd w:id="1049640501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14:paraId="4E76474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D513DB1" w14:textId="77ABBA81" w:rsidR="00186FCD" w:rsidRDefault="0019212C" w:rsidP="00186FCD">
      <w:pPr>
        <w:pStyle w:val="ConsNormal"/>
        <w:numPr>
          <w:ilvl w:val="1"/>
          <w:numId w:val="5"/>
        </w:numPr>
        <w:tabs>
          <w:tab w:val="clear" w:pos="1866"/>
          <w:tab w:val="num" w:pos="709"/>
        </w:tabs>
        <w:contextualSpacing/>
        <w:jc w:val="both"/>
        <w:rPr>
          <w:rFonts w:ascii="Tahoma" w:hAnsi="Tahoma" w:cs="Tahoma"/>
        </w:rPr>
      </w:pPr>
      <w:permStart w:id="684547379" w:edGrp="everyone"/>
      <w:r w:rsidRPr="00186FCD">
        <w:rPr>
          <w:rFonts w:ascii="Tahoma" w:hAnsi="Tahoma" w:cs="Tahoma"/>
        </w:rPr>
        <w:t xml:space="preserve">Стороны назначают ответственных за исполнение настоящего </w:t>
      </w:r>
      <w:proofErr w:type="gramStart"/>
      <w:r w:rsidRPr="00186FCD">
        <w:rPr>
          <w:rFonts w:ascii="Tahoma" w:hAnsi="Tahoma" w:cs="Tahoma"/>
        </w:rPr>
        <w:t>Договора:</w:t>
      </w:r>
      <w:r w:rsidR="00451D3B" w:rsidRPr="00186FCD">
        <w:rPr>
          <w:rFonts w:ascii="Tahoma" w:hAnsi="Tahoma" w:cs="Tahoma"/>
        </w:rPr>
        <w:t xml:space="preserve">   </w:t>
      </w:r>
      <w:proofErr w:type="gramEnd"/>
      <w:r w:rsidR="00451D3B" w:rsidRPr="00186FCD">
        <w:rPr>
          <w:rFonts w:ascii="Tahoma" w:hAnsi="Tahoma" w:cs="Tahoma"/>
        </w:rPr>
        <w:t xml:space="preserve">                                                       </w:t>
      </w:r>
      <w:r w:rsidR="00E55C3F" w:rsidRPr="00186FCD">
        <w:rPr>
          <w:rFonts w:ascii="Tahoma" w:hAnsi="Tahoma" w:cs="Tahoma"/>
        </w:rPr>
        <w:t xml:space="preserve">   </w:t>
      </w:r>
      <w:r w:rsidR="00451D3B" w:rsidRPr="00186FCD">
        <w:rPr>
          <w:rFonts w:ascii="Tahoma" w:hAnsi="Tahoma" w:cs="Tahoma"/>
        </w:rPr>
        <w:t>от Заказчика</w:t>
      </w:r>
      <w:r w:rsidR="00186FCD">
        <w:rPr>
          <w:rFonts w:ascii="Tahoma" w:hAnsi="Tahoma" w:cs="Tahoma"/>
        </w:rPr>
        <w:t>:</w:t>
      </w:r>
      <w:r w:rsidR="00451D3B" w:rsidRPr="00186FCD">
        <w:rPr>
          <w:rFonts w:ascii="Tahoma" w:hAnsi="Tahoma" w:cs="Tahoma"/>
        </w:rPr>
        <w:t xml:space="preserve">     </w:t>
      </w:r>
    </w:p>
    <w:p w14:paraId="2DE8728A" w14:textId="230B8FC2" w:rsidR="00186FCD" w:rsidRPr="00186FCD" w:rsidRDefault="00E81C9A" w:rsidP="00186FCD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Норинская Наталья Васильевна</w:t>
      </w:r>
      <w:r w:rsidR="00186FCD" w:rsidRPr="00186FCD">
        <w:rPr>
          <w:rFonts w:ascii="Tahoma" w:hAnsi="Tahoma" w:cs="Tahoma"/>
        </w:rPr>
        <w:t>, телефон +7 (</w:t>
      </w:r>
      <w:r>
        <w:rPr>
          <w:rFonts w:ascii="Tahoma" w:hAnsi="Tahoma" w:cs="Tahoma"/>
        </w:rPr>
        <w:t>8212</w:t>
      </w:r>
      <w:r w:rsidR="00186FCD" w:rsidRPr="00186FCD">
        <w:rPr>
          <w:rFonts w:ascii="Tahoma" w:hAnsi="Tahoma" w:cs="Tahoma"/>
        </w:rPr>
        <w:t xml:space="preserve">) </w:t>
      </w:r>
      <w:r>
        <w:rPr>
          <w:rFonts w:ascii="Tahoma" w:hAnsi="Tahoma" w:cs="Tahoma"/>
        </w:rPr>
        <w:t>39-15-77</w:t>
      </w:r>
      <w:r w:rsidR="00186FCD" w:rsidRPr="00186FCD">
        <w:rPr>
          <w:rFonts w:ascii="Tahoma" w:hAnsi="Tahoma" w:cs="Tahoma"/>
        </w:rPr>
        <w:t>, e-</w:t>
      </w:r>
      <w:proofErr w:type="spellStart"/>
      <w:r w:rsidR="00186FCD" w:rsidRPr="00186FCD">
        <w:rPr>
          <w:rFonts w:ascii="Tahoma" w:hAnsi="Tahoma" w:cs="Tahoma"/>
        </w:rPr>
        <w:t>mail</w:t>
      </w:r>
      <w:proofErr w:type="spellEnd"/>
      <w:r w:rsidR="00186FCD" w:rsidRPr="00186FCD">
        <w:rPr>
          <w:rFonts w:ascii="Tahoma" w:hAnsi="Tahoma" w:cs="Tahoma"/>
        </w:rPr>
        <w:t xml:space="preserve">: </w:t>
      </w:r>
      <w:r w:rsidRPr="00E81C9A">
        <w:rPr>
          <w:rFonts w:ascii="Tahoma" w:hAnsi="Tahoma" w:cs="Tahoma"/>
        </w:rPr>
        <w:t>Natalya.Norinskaya@komiesc.ru</w:t>
      </w:r>
      <w:r w:rsidR="00186FCD" w:rsidRPr="00186FCD">
        <w:rPr>
          <w:rFonts w:ascii="Tahoma" w:hAnsi="Tahoma" w:cs="Tahoma"/>
        </w:rPr>
        <w:t>;</w:t>
      </w:r>
    </w:p>
    <w:p w14:paraId="497EECF4" w14:textId="5439A4FA" w:rsidR="00186FCD" w:rsidRPr="00186FCD" w:rsidRDefault="00E81C9A" w:rsidP="00186FCD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Осипова Юлия Ивановна</w:t>
      </w:r>
      <w:r w:rsidR="00186FCD" w:rsidRPr="00186FCD">
        <w:rPr>
          <w:rFonts w:ascii="Tahoma" w:hAnsi="Tahoma" w:cs="Tahoma"/>
        </w:rPr>
        <w:t>, телефон +7 (</w:t>
      </w:r>
      <w:r>
        <w:rPr>
          <w:rFonts w:ascii="Tahoma" w:hAnsi="Tahoma" w:cs="Tahoma"/>
        </w:rPr>
        <w:t>8212</w:t>
      </w:r>
      <w:r w:rsidR="00186FCD" w:rsidRPr="00186FCD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30-35-95</w:t>
      </w:r>
      <w:r w:rsidR="00186FCD" w:rsidRPr="00186FCD">
        <w:rPr>
          <w:rFonts w:ascii="Tahoma" w:hAnsi="Tahoma" w:cs="Tahoma"/>
        </w:rPr>
        <w:t>, e-</w:t>
      </w:r>
      <w:proofErr w:type="spellStart"/>
      <w:r w:rsidR="00186FCD" w:rsidRPr="00186FCD">
        <w:rPr>
          <w:rFonts w:ascii="Tahoma" w:hAnsi="Tahoma" w:cs="Tahoma"/>
        </w:rPr>
        <w:t>mail</w:t>
      </w:r>
      <w:proofErr w:type="spellEnd"/>
      <w:r w:rsidR="00186FCD" w:rsidRPr="00186FCD">
        <w:rPr>
          <w:rFonts w:ascii="Tahoma" w:hAnsi="Tahoma" w:cs="Tahoma"/>
        </w:rPr>
        <w:t xml:space="preserve">: </w:t>
      </w:r>
      <w:r w:rsidRPr="00E81C9A">
        <w:rPr>
          <w:rFonts w:ascii="Tahoma" w:hAnsi="Tahoma" w:cs="Tahoma"/>
        </w:rPr>
        <w:t>Yuliya.Osipova@komiesc.ru</w:t>
      </w:r>
      <w:r w:rsidR="00186FCD" w:rsidRPr="00186FCD">
        <w:rPr>
          <w:rFonts w:ascii="Tahoma" w:hAnsi="Tahoma" w:cs="Tahoma"/>
        </w:rPr>
        <w:t>;</w:t>
      </w:r>
    </w:p>
    <w:p w14:paraId="003A5471" w14:textId="77777777" w:rsidR="00451D3B" w:rsidRPr="004B5AB3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Исполнителя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684547379"/>
    <w:p w14:paraId="58C62913" w14:textId="77777777"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2FD0BD1" w14:textId="596F2799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14:paraId="20BB442B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4B32E708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15520598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315520598"/>
    <w:p w14:paraId="7AD60DB2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14:paraId="00D8662C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14:paraId="08D446E2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2AFF59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435242375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435242375"/>
    </w:p>
    <w:p w14:paraId="436E5F24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14:paraId="7C44B4C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38351811" w:edGrp="everyone"/>
      <w:r w:rsidRPr="004B5AB3">
        <w:rPr>
          <w:i w:val="0"/>
        </w:rPr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14:paraId="72D91CAC" w14:textId="67A20C09"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38351811"/>
    <w:p w14:paraId="0E2DEA99" w14:textId="77777777" w:rsidR="003E64C6" w:rsidRPr="004B5AB3" w:rsidRDefault="003E64C6" w:rsidP="004B5AB3">
      <w:pPr>
        <w:pStyle w:val="ConsPlusNormal"/>
        <w:jc w:val="both"/>
        <w:rPr>
          <w:i w:val="0"/>
        </w:rPr>
      </w:pPr>
    </w:p>
    <w:p w14:paraId="6F2742D7" w14:textId="657FC66F"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03C2DE3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FB93A01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FF2F859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72E732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C058780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</w:t>
      </w:r>
      <w:r w:rsidRPr="007D711D">
        <w:rPr>
          <w:i w:val="0"/>
        </w:rPr>
        <w:lastRenderedPageBreak/>
        <w:t>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B2C0088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21D42B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79624B4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260AD147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080B5A00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3688773C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530C58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090D53C1" w14:textId="1C03E064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157463346" w:edGrp="everyone"/>
      <w:r w:rsidRPr="007D711D">
        <w:rPr>
          <w:rFonts w:ascii="Tahoma" w:hAnsi="Tahoma" w:cs="Tahoma"/>
        </w:rPr>
        <w:t xml:space="preserve">. </w:t>
      </w:r>
      <w:r w:rsidRPr="00186FCD">
        <w:rPr>
          <w:rFonts w:ascii="Tahoma" w:hAnsi="Tahoma" w:cs="Tahoma"/>
          <w:spacing w:val="-3"/>
        </w:rPr>
        <w:t xml:space="preserve">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186FCD" w:rsidRPr="00186FCD">
        <w:rPr>
          <w:rFonts w:ascii="Tahoma" w:hAnsi="Tahoma" w:cs="Tahoma"/>
          <w:spacing w:val="-3"/>
        </w:rPr>
        <w:t>1</w:t>
      </w:r>
      <w:r w:rsidR="00E81C9A">
        <w:rPr>
          <w:rFonts w:ascii="Tahoma" w:hAnsi="Tahoma" w:cs="Tahoma"/>
          <w:spacing w:val="-3"/>
        </w:rPr>
        <w:t>67000</w:t>
      </w:r>
      <w:r w:rsidR="00186FCD" w:rsidRPr="00186FCD">
        <w:rPr>
          <w:rFonts w:ascii="Tahoma" w:hAnsi="Tahoma" w:cs="Tahoma"/>
          <w:spacing w:val="-3"/>
        </w:rPr>
        <w:t xml:space="preserve">, </w:t>
      </w:r>
      <w:r w:rsidR="00E81C9A">
        <w:rPr>
          <w:rFonts w:ascii="Tahoma" w:hAnsi="Tahoma" w:cs="Tahoma"/>
          <w:spacing w:val="-3"/>
        </w:rPr>
        <w:t>Республика Коми</w:t>
      </w:r>
      <w:r w:rsidR="00186FCD" w:rsidRPr="00186FCD">
        <w:rPr>
          <w:rFonts w:ascii="Tahoma" w:hAnsi="Tahoma" w:cs="Tahoma"/>
          <w:spacing w:val="-3"/>
        </w:rPr>
        <w:t xml:space="preserve">, </w:t>
      </w:r>
      <w:r w:rsidR="00E81C9A">
        <w:rPr>
          <w:rFonts w:ascii="Tahoma" w:hAnsi="Tahoma" w:cs="Tahoma"/>
          <w:spacing w:val="-3"/>
        </w:rPr>
        <w:t>г. Сыктывкар, ул. Первомайская, д.70Б.</w:t>
      </w:r>
    </w:p>
    <w:p w14:paraId="5F52C709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05AA9FC1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DBF6FC6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342FF5C4" w14:textId="01AE8EC3" w:rsidR="00747DB7" w:rsidRPr="00987AA2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987AA2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987AA2">
        <w:rPr>
          <w:rFonts w:ascii="Tahoma" w:hAnsi="Tahoma" w:cs="Tahoma"/>
          <w:spacing w:val="-3"/>
          <w:szCs w:val="20"/>
        </w:rPr>
        <w:t xml:space="preserve">: </w:t>
      </w:r>
      <w:r w:rsidR="00E81C9A" w:rsidRPr="00E81C9A">
        <w:rPr>
          <w:rFonts w:ascii="Tahoma" w:hAnsi="Tahoma" w:cs="Tahoma"/>
          <w:lang w:val="en-US"/>
        </w:rPr>
        <w:t>Natalya</w:t>
      </w:r>
      <w:r w:rsidR="00E81C9A" w:rsidRPr="00987AA2">
        <w:rPr>
          <w:rFonts w:ascii="Tahoma" w:hAnsi="Tahoma" w:cs="Tahoma"/>
        </w:rPr>
        <w:t>.</w:t>
      </w:r>
      <w:proofErr w:type="spellStart"/>
      <w:r w:rsidR="00E81C9A" w:rsidRPr="00E81C9A">
        <w:rPr>
          <w:rFonts w:ascii="Tahoma" w:hAnsi="Tahoma" w:cs="Tahoma"/>
          <w:lang w:val="en-US"/>
        </w:rPr>
        <w:t>Norinskaya</w:t>
      </w:r>
      <w:proofErr w:type="spellEnd"/>
      <w:r w:rsidR="00E81C9A" w:rsidRPr="00987AA2">
        <w:rPr>
          <w:rFonts w:ascii="Tahoma" w:hAnsi="Tahoma" w:cs="Tahoma"/>
        </w:rPr>
        <w:t>@</w:t>
      </w:r>
      <w:proofErr w:type="spellStart"/>
      <w:r w:rsidR="00E81C9A" w:rsidRPr="00E81C9A">
        <w:rPr>
          <w:rFonts w:ascii="Tahoma" w:hAnsi="Tahoma" w:cs="Tahoma"/>
          <w:lang w:val="en-US"/>
        </w:rPr>
        <w:t>komiesc</w:t>
      </w:r>
      <w:proofErr w:type="spellEnd"/>
      <w:r w:rsidR="00E81C9A" w:rsidRPr="00987AA2">
        <w:rPr>
          <w:rFonts w:ascii="Tahoma" w:hAnsi="Tahoma" w:cs="Tahoma"/>
        </w:rPr>
        <w:t>.</w:t>
      </w:r>
      <w:proofErr w:type="spellStart"/>
      <w:r w:rsidR="00E81C9A" w:rsidRPr="00E81C9A">
        <w:rPr>
          <w:rFonts w:ascii="Tahoma" w:hAnsi="Tahoma" w:cs="Tahoma"/>
          <w:lang w:val="en-US"/>
        </w:rPr>
        <w:t>ru</w:t>
      </w:r>
      <w:proofErr w:type="spellEnd"/>
      <w:r w:rsidR="00186FCD" w:rsidRPr="00987AA2">
        <w:rPr>
          <w:rFonts w:ascii="Tahoma" w:hAnsi="Tahoma" w:cs="Tahoma"/>
          <w:spacing w:val="-3"/>
          <w:szCs w:val="20"/>
        </w:rPr>
        <w:t xml:space="preserve">, </w:t>
      </w:r>
      <w:proofErr w:type="spellStart"/>
      <w:r w:rsidR="00E81C9A" w:rsidRPr="00931A6B">
        <w:rPr>
          <w:rFonts w:ascii="Tahoma" w:hAnsi="Tahoma" w:cs="Tahoma"/>
          <w:lang w:val="en-US"/>
        </w:rPr>
        <w:t>Yuliya</w:t>
      </w:r>
      <w:proofErr w:type="spellEnd"/>
      <w:r w:rsidR="00E81C9A" w:rsidRPr="00987AA2">
        <w:rPr>
          <w:rFonts w:ascii="Tahoma" w:hAnsi="Tahoma" w:cs="Tahoma"/>
        </w:rPr>
        <w:t>.</w:t>
      </w:r>
      <w:proofErr w:type="spellStart"/>
      <w:r w:rsidR="00E81C9A" w:rsidRPr="00931A6B">
        <w:rPr>
          <w:rFonts w:ascii="Tahoma" w:hAnsi="Tahoma" w:cs="Tahoma"/>
          <w:lang w:val="en-US"/>
        </w:rPr>
        <w:t>Osipova</w:t>
      </w:r>
      <w:proofErr w:type="spellEnd"/>
      <w:r w:rsidR="00E81C9A" w:rsidRPr="00987AA2">
        <w:rPr>
          <w:rFonts w:ascii="Tahoma" w:hAnsi="Tahoma" w:cs="Tahoma"/>
        </w:rPr>
        <w:t>@</w:t>
      </w:r>
      <w:proofErr w:type="spellStart"/>
      <w:r w:rsidR="00E81C9A" w:rsidRPr="00931A6B">
        <w:rPr>
          <w:rFonts w:ascii="Tahoma" w:hAnsi="Tahoma" w:cs="Tahoma"/>
          <w:lang w:val="en-US"/>
        </w:rPr>
        <w:t>komiesc</w:t>
      </w:r>
      <w:proofErr w:type="spellEnd"/>
      <w:r w:rsidR="00E81C9A" w:rsidRPr="00987AA2">
        <w:rPr>
          <w:rFonts w:ascii="Tahoma" w:hAnsi="Tahoma" w:cs="Tahoma"/>
        </w:rPr>
        <w:t>.</w:t>
      </w:r>
      <w:proofErr w:type="spellStart"/>
      <w:r w:rsidR="00E81C9A" w:rsidRPr="00931A6B">
        <w:rPr>
          <w:rFonts w:ascii="Tahoma" w:hAnsi="Tahoma" w:cs="Tahoma"/>
          <w:lang w:val="en-US"/>
        </w:rPr>
        <w:t>ru</w:t>
      </w:r>
      <w:proofErr w:type="spellEnd"/>
      <w:r w:rsidRPr="00987AA2">
        <w:rPr>
          <w:rFonts w:ascii="Tahoma" w:hAnsi="Tahoma" w:cs="Tahoma"/>
          <w:szCs w:val="20"/>
        </w:rPr>
        <w:t>;</w:t>
      </w:r>
    </w:p>
    <w:p w14:paraId="2EF43D57" w14:textId="21AC4130"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14:paraId="6AE203FA" w14:textId="77777777" w:rsidR="00747DB7" w:rsidRPr="007D711D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157463346"/>
    <w:p w14:paraId="445C26EE" w14:textId="77777777"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E4E4C9C" w14:textId="77777777"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20B3BBB" w14:textId="75C625CB"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53FF3286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042245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479A38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49845907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5582C9B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52B41FC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3351872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6F7BBD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8EEB6B8" w14:textId="77777777"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16720526" w:edGrp="everyone"/>
    </w:p>
    <w:p w14:paraId="28E49BD8" w14:textId="19AA2970"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653B6FA1" w14:textId="633B3B65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34365C3D" w14:textId="77777777"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247D6774" w14:textId="77777777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416720526"/>
    <w:p w14:paraId="79F69811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0434B698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54DA6C7" w14:textId="77777777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1205238536" w:edGrp="everyone"/>
    </w:p>
    <w:p w14:paraId="3F041E06" w14:textId="55AD6D84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14:paraId="1C009E3B" w14:textId="21B9F247" w:rsidR="00987270" w:rsidRPr="003A4D71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ermEnd w:id="1205238536"/>
    <w:p w14:paraId="2901CFB4" w14:textId="77777777"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92B8D23" w14:textId="77777777"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6D2706D" w14:textId="3DA185F6"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54475093" w:edGrp="everyone"/>
      <w:permEnd w:id="1554475093"/>
    </w:p>
    <w:p w14:paraId="44053214" w14:textId="77777777"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165EF65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</w:t>
      </w:r>
      <w:r w:rsidRPr="009653DA">
        <w:rPr>
          <w:rFonts w:ascii="Tahoma" w:eastAsia="Times New Roman" w:hAnsi="Tahoma" w:cs="Tahoma"/>
          <w:szCs w:val="20"/>
        </w:rPr>
        <w:lastRenderedPageBreak/>
        <w:t>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4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41E4A77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91B9A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230920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036B003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3D0B3AE8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6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2DFAB9F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09C7EE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61CE6EC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DD3D7C8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3309EAA6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E7BB7BA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B4410B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4D432F60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57D545D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41A292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9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0AA8E3C8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C372EC0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3C092CFA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70F599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2EE0A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11D11A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33AF5FC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07FB6E9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53CE202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5B4305B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0CAFE675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5328D059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FCDC8DC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49F9AA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FCE6BD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2CB40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</w:t>
      </w:r>
      <w:r w:rsidRPr="009653DA">
        <w:rPr>
          <w:rFonts w:ascii="Tahoma" w:eastAsia="Times New Roman" w:hAnsi="Tahoma" w:cs="Tahoma"/>
          <w:szCs w:val="20"/>
        </w:rPr>
        <w:lastRenderedPageBreak/>
        <w:t>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C045D4B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E7BE8C7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29DEEA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5FD9B776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E60238D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940B17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11E4E286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4D2DC50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85AB44A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4AC362C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225915580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225915580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4B276A4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D7E4A7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40FABB3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6DED624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6E85F05F" w14:textId="77777777"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634D52" w14:textId="77777777"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39A1057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327311436" w:edGrp="everyone"/>
      <w:r w:rsidRPr="004B5AB3">
        <w:rPr>
          <w:rFonts w:ascii="Tahoma" w:hAnsi="Tahoma" w:cs="Tahoma"/>
          <w:szCs w:val="20"/>
        </w:rPr>
        <w:t>в двух</w:t>
      </w:r>
      <w:permEnd w:id="327311436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3871B35F" w14:textId="72C110B3" w:rsidR="00A2747E" w:rsidRPr="004B5AB3" w:rsidRDefault="00186FCD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681082" w:edGrp="everyone"/>
      <w:r w:rsidRPr="00186FCD">
        <w:rPr>
          <w:rFonts w:ascii="Tahoma" w:hAnsi="Tahoma" w:cs="Tahoma"/>
          <w:szCs w:val="20"/>
        </w:rPr>
        <w:t>Договор вступает в силу с момента его подписания обеими Сторонами, распространяет свое действие на правоотношения Сторон, возникшие с «</w:t>
      </w:r>
      <w:r w:rsidR="00315DC0">
        <w:rPr>
          <w:rFonts w:ascii="Tahoma" w:hAnsi="Tahoma" w:cs="Tahoma"/>
          <w:szCs w:val="20"/>
        </w:rPr>
        <w:t>01</w:t>
      </w:r>
      <w:r w:rsidRPr="00186FCD">
        <w:rPr>
          <w:rFonts w:ascii="Tahoma" w:hAnsi="Tahoma" w:cs="Tahoma"/>
          <w:szCs w:val="20"/>
        </w:rPr>
        <w:t>»</w:t>
      </w:r>
      <w:r w:rsidR="00C60398">
        <w:rPr>
          <w:rFonts w:ascii="Tahoma" w:hAnsi="Tahoma" w:cs="Tahoma"/>
          <w:szCs w:val="20"/>
        </w:rPr>
        <w:t xml:space="preserve"> сентября</w:t>
      </w:r>
      <w:r w:rsidRPr="00186FCD">
        <w:rPr>
          <w:rFonts w:ascii="Tahoma" w:hAnsi="Tahoma" w:cs="Tahoma"/>
          <w:szCs w:val="20"/>
        </w:rPr>
        <w:t xml:space="preserve"> </w:t>
      </w:r>
      <w:r w:rsidR="00C60398">
        <w:rPr>
          <w:rFonts w:ascii="Tahoma" w:hAnsi="Tahoma" w:cs="Tahoma"/>
          <w:szCs w:val="20"/>
        </w:rPr>
        <w:t xml:space="preserve">2023 </w:t>
      </w:r>
      <w:r w:rsidRPr="00186FCD">
        <w:rPr>
          <w:rFonts w:ascii="Tahoma" w:hAnsi="Tahoma" w:cs="Tahoma"/>
          <w:szCs w:val="20"/>
        </w:rPr>
        <w:t>г., и действует до полного исполнения Сторонами принятых на себя обязательств».</w:t>
      </w:r>
    </w:p>
    <w:permEnd w:id="1954681082"/>
    <w:p w14:paraId="7CFB0E36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14:paraId="465D317E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00407CA1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F9D566" w14:textId="77777777"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3F7C8AA4" w14:textId="77777777"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27DF7C9D" w14:textId="4F7B21AC" w:rsidR="00D00688" w:rsidRDefault="00D00688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22F0A87" w14:textId="43D3A768" w:rsidR="00F04365" w:rsidRPr="00F04365" w:rsidRDefault="00F04365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71B3C1AB" w14:textId="7035BDDA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771962967" w:edGrp="everyone"/>
      <w:r w:rsidRPr="00F04365">
        <w:rPr>
          <w:rFonts w:ascii="Tahoma" w:hAnsi="Tahoma" w:cs="Tahoma"/>
          <w:szCs w:val="20"/>
        </w:rPr>
        <w:t xml:space="preserve">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permEnd w:id="1771962967"/>
      <w:r w:rsidRPr="00F04365">
        <w:rPr>
          <w:rFonts w:ascii="Tahoma" w:hAnsi="Tahoma" w:cs="Tahoma"/>
          <w:szCs w:val="20"/>
        </w:rPr>
        <w:t xml:space="preserve"> согласно Приказам ФНС России от 12.10.2020 №ЕД-7-26/736@, №ММВ-7-15/820@ от 19.12.2018</w:t>
      </w:r>
      <w:permStart w:id="1910906747" w:edGrp="everyone"/>
      <w:r w:rsidRPr="00F04365">
        <w:rPr>
          <w:rFonts w:ascii="Tahoma" w:hAnsi="Tahoma" w:cs="Tahoma"/>
          <w:szCs w:val="20"/>
        </w:rPr>
        <w:t xml:space="preserve"> </w:t>
      </w:r>
      <w:permEnd w:id="1910906747"/>
      <w:r w:rsidRPr="00F04365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818702043" w:edGrp="everyone"/>
      <w:r w:rsidRPr="00F04365">
        <w:rPr>
          <w:rFonts w:ascii="Tahoma" w:hAnsi="Tahoma" w:cs="Tahoma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</w:t>
      </w:r>
      <w:permEnd w:id="818702043"/>
      <w:r w:rsidRPr="00F04365">
        <w:rPr>
          <w:rFonts w:ascii="Tahoma" w:hAnsi="Tahoma" w:cs="Tahoma"/>
          <w:szCs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1819BB27" w14:textId="4D8BAF64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2E2D8EBA" w14:textId="77777777" w:rsid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4C93AF5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56E7841F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AC47F2B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2F4F494C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0FBBB6B0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2F5C3BC1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06D2F56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BDB00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43163EA7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76E70B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72E6494F" w14:textId="1223DB14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299650533" w:edGrp="everyone"/>
      <w:r>
        <w:rPr>
          <w:rFonts w:ascii="Tahoma" w:hAnsi="Tahoma" w:cs="Tahoma"/>
          <w:szCs w:val="20"/>
        </w:rPr>
        <w:t>15.8.</w:t>
      </w:r>
      <w:permEnd w:id="299650533"/>
      <w:proofErr w:type="gramStart"/>
      <w:r>
        <w:rPr>
          <w:rFonts w:ascii="Tahoma" w:hAnsi="Tahoma" w:cs="Tahoma"/>
          <w:szCs w:val="20"/>
        </w:rPr>
        <w:t>6.-</w:t>
      </w:r>
      <w:permStart w:id="231690682" w:edGrp="everyone"/>
      <w:proofErr w:type="gramEnd"/>
      <w:r>
        <w:rPr>
          <w:rFonts w:ascii="Tahoma" w:hAnsi="Tahoma" w:cs="Tahoma"/>
          <w:szCs w:val="20"/>
        </w:rPr>
        <w:t>15.8.</w:t>
      </w:r>
      <w:permEnd w:id="231690682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385247099" w:edGrp="everyone"/>
      <w:r>
        <w:rPr>
          <w:rFonts w:ascii="Tahoma" w:hAnsi="Tahoma" w:cs="Tahoma"/>
          <w:szCs w:val="20"/>
        </w:rPr>
        <w:t>15.8.</w:t>
      </w:r>
      <w:permEnd w:id="385247099"/>
      <w:r>
        <w:rPr>
          <w:rFonts w:ascii="Tahoma" w:hAnsi="Tahoma" w:cs="Tahoma"/>
          <w:szCs w:val="20"/>
        </w:rPr>
        <w:t>1.-</w:t>
      </w:r>
      <w:permStart w:id="1766531690" w:edGrp="everyone"/>
      <w:r>
        <w:rPr>
          <w:rFonts w:ascii="Tahoma" w:hAnsi="Tahoma" w:cs="Tahoma"/>
          <w:szCs w:val="20"/>
        </w:rPr>
        <w:t>15.8.</w:t>
      </w:r>
      <w:permEnd w:id="1766531690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920598766" w:edGrp="everyone"/>
      <w:permEnd w:id="920598766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14:paraId="07974414" w14:textId="11614E9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125552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14:paraId="785C0BB8" w14:textId="4E7907DD" w:rsidR="00F04365" w:rsidRP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1658995415" w:edGrp="everyone"/>
      <w:r>
        <w:rPr>
          <w:rFonts w:ascii="Tahoma" w:hAnsi="Tahoma" w:cs="Tahoma"/>
          <w:szCs w:val="20"/>
        </w:rPr>
        <w:t>15.8.</w:t>
      </w:r>
      <w:permEnd w:id="1658995415"/>
      <w:r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43BC4E01" w14:textId="77777777" w:rsidR="0019212C" w:rsidRPr="004B5AB3" w:rsidRDefault="0019212C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14:paraId="2A095455" w14:textId="77777777"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53770724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42F4FDCC" w14:textId="1CFD8582" w:rsidR="0019212C" w:rsidRPr="004B5AB3" w:rsidRDefault="00AD09E0" w:rsidP="004B5AB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2" w:name="_Ref328747268"/>
      <w:r w:rsidRPr="004B5AB3">
        <w:rPr>
          <w:rFonts w:ascii="Tahoma" w:hAnsi="Tahoma" w:cs="Tahoma"/>
          <w:szCs w:val="20"/>
        </w:rPr>
        <w:t>З</w:t>
      </w:r>
      <w:r w:rsidR="00020A5E" w:rsidRPr="004B5AB3">
        <w:rPr>
          <w:rFonts w:ascii="Tahoma" w:hAnsi="Tahoma" w:cs="Tahoma"/>
          <w:szCs w:val="20"/>
        </w:rPr>
        <w:t>адание</w:t>
      </w:r>
      <w:bookmarkEnd w:id="12"/>
      <w:r w:rsidRPr="004B5AB3">
        <w:rPr>
          <w:rFonts w:ascii="Tahoma" w:hAnsi="Tahoma" w:cs="Tahoma"/>
          <w:szCs w:val="20"/>
        </w:rPr>
        <w:t xml:space="preserve"> Заказчика</w:t>
      </w:r>
    </w:p>
    <w:p w14:paraId="5C8216FD" w14:textId="7264D5A1" w:rsidR="00B530F5" w:rsidRDefault="00B530F5" w:rsidP="009C1363">
      <w:pPr>
        <w:pStyle w:val="afffa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530F5">
        <w:rPr>
          <w:rFonts w:ascii="Tahoma" w:hAnsi="Tahoma" w:cs="Tahoma"/>
          <w:szCs w:val="20"/>
        </w:rPr>
        <w:t>Перечень и стоимость проверок офисов</w:t>
      </w:r>
    </w:p>
    <w:p w14:paraId="21646705" w14:textId="1987A221" w:rsidR="00B530F5" w:rsidRPr="00B530F5" w:rsidRDefault="00B530F5" w:rsidP="00B530F5">
      <w:pPr>
        <w:pStyle w:val="afffa"/>
        <w:numPr>
          <w:ilvl w:val="0"/>
          <w:numId w:val="8"/>
        </w:numPr>
        <w:rPr>
          <w:rFonts w:ascii="Tahoma" w:hAnsi="Tahoma" w:cs="Tahoma"/>
          <w:szCs w:val="20"/>
        </w:rPr>
      </w:pPr>
      <w:r w:rsidRPr="00B530F5">
        <w:rPr>
          <w:rFonts w:ascii="Tahoma" w:hAnsi="Tahoma" w:cs="Tahoma"/>
          <w:szCs w:val="20"/>
        </w:rPr>
        <w:t xml:space="preserve">Форма отчета в формате </w:t>
      </w:r>
      <w:proofErr w:type="spellStart"/>
      <w:r w:rsidRPr="00B530F5">
        <w:rPr>
          <w:rFonts w:ascii="Tahoma" w:hAnsi="Tahoma" w:cs="Tahoma"/>
          <w:szCs w:val="20"/>
        </w:rPr>
        <w:t>Excel</w:t>
      </w:r>
      <w:proofErr w:type="spellEnd"/>
    </w:p>
    <w:p w14:paraId="4E6D92ED" w14:textId="5BBF7F43" w:rsidR="00590253" w:rsidRPr="00B530F5" w:rsidRDefault="001C6209" w:rsidP="009C1363">
      <w:pPr>
        <w:pStyle w:val="afffa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530F5">
        <w:rPr>
          <w:rFonts w:ascii="Tahoma" w:hAnsi="Tahoma" w:cs="Tahoma"/>
          <w:szCs w:val="20"/>
        </w:rPr>
        <w:t>Форма предоставления информации</w:t>
      </w:r>
      <w:r w:rsidR="00590253" w:rsidRPr="00B530F5">
        <w:rPr>
          <w:rFonts w:ascii="Tahoma" w:hAnsi="Tahoma" w:cs="Tahoma"/>
          <w:szCs w:val="20"/>
        </w:rPr>
        <w:t xml:space="preserve"> о цепочке собственников (</w:t>
      </w:r>
      <w:r w:rsidR="0094443A" w:rsidRPr="00B530F5">
        <w:rPr>
          <w:rFonts w:ascii="Tahoma" w:hAnsi="Tahoma" w:cs="Tahoma"/>
          <w:szCs w:val="20"/>
        </w:rPr>
        <w:t>бенефициарах</w:t>
      </w:r>
      <w:r w:rsidR="00590253" w:rsidRPr="00B530F5">
        <w:rPr>
          <w:rFonts w:ascii="Tahoma" w:hAnsi="Tahoma" w:cs="Tahoma"/>
          <w:szCs w:val="20"/>
        </w:rPr>
        <w:t>)</w:t>
      </w:r>
    </w:p>
    <w:p w14:paraId="10C3EF77" w14:textId="77777777" w:rsidR="0019212C" w:rsidRPr="004B5AB3" w:rsidRDefault="00FE70C7" w:rsidP="004B5AB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ermEnd w:id="1953770724"/>
    <w:p w14:paraId="47C66898" w14:textId="77777777"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14:paraId="7E275102" w14:textId="77777777" w:rsidTr="00047441">
        <w:tc>
          <w:tcPr>
            <w:tcW w:w="4448" w:type="dxa"/>
          </w:tcPr>
          <w:p w14:paraId="21A76A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2EA154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14:paraId="1DCEDEC3" w14:textId="77777777" w:rsidTr="00047441">
        <w:tc>
          <w:tcPr>
            <w:tcW w:w="4448" w:type="dxa"/>
          </w:tcPr>
          <w:p w14:paraId="455BB3EF" w14:textId="77777777"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96470249" w:edGrp="everyone" w:colFirst="0" w:colLast="0"/>
            <w:permStart w:id="426331902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6A12BB8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27D126EB" w14:textId="5F40EA72" w:rsidR="00AD09E0" w:rsidRPr="004B5AB3" w:rsidRDefault="00B530F5" w:rsidP="00931A6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530F5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 w:rsidR="00931A6B">
              <w:rPr>
                <w:rFonts w:ascii="Tahoma" w:eastAsia="Times New Roman" w:hAnsi="Tahoma" w:cs="Tahoma"/>
                <w:b/>
                <w:spacing w:val="-3"/>
                <w:szCs w:val="20"/>
              </w:rPr>
              <w:t>Коми энергосбытовая компания</w:t>
            </w:r>
            <w:r w:rsidRPr="00B530F5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</w:tc>
      </w:tr>
      <w:tr w:rsidR="00AD09E0" w:rsidRPr="004B5AB3" w14:paraId="7751E66F" w14:textId="77777777" w:rsidTr="00047441">
        <w:tc>
          <w:tcPr>
            <w:tcW w:w="4448" w:type="dxa"/>
          </w:tcPr>
          <w:p w14:paraId="2444AD11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78206452" w:edGrp="everyone" w:colFirst="0" w:colLast="0"/>
            <w:permStart w:id="2102022482" w:edGrp="everyone" w:colFirst="1" w:colLast="1"/>
            <w:permEnd w:id="96470249"/>
            <w:permEnd w:id="42633190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38A2646B" w14:textId="027BDD75" w:rsidR="00B530F5" w:rsidRPr="00B530F5" w:rsidRDefault="00AD09E0" w:rsidP="00B530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B530F5" w:rsidRPr="00B530F5">
              <w:rPr>
                <w:rFonts w:ascii="Tahoma" w:eastAsia="Times New Roman" w:hAnsi="Tahoma" w:cs="Tahoma"/>
                <w:spacing w:val="3"/>
                <w:szCs w:val="20"/>
              </w:rPr>
              <w:t>1</w:t>
            </w:r>
            <w:r w:rsidR="00931A6B">
              <w:rPr>
                <w:rFonts w:ascii="Tahoma" w:eastAsia="Times New Roman" w:hAnsi="Tahoma" w:cs="Tahoma"/>
                <w:spacing w:val="3"/>
                <w:szCs w:val="20"/>
              </w:rPr>
              <w:t>67000</w:t>
            </w:r>
            <w:r w:rsidR="00B530F5" w:rsidRPr="00B530F5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r w:rsidR="00931A6B">
              <w:rPr>
                <w:rFonts w:ascii="Tahoma" w:eastAsia="Times New Roman" w:hAnsi="Tahoma" w:cs="Tahoma"/>
                <w:spacing w:val="3"/>
                <w:szCs w:val="20"/>
              </w:rPr>
              <w:t>Республика Коми</w:t>
            </w:r>
            <w:r w:rsidR="00B530F5" w:rsidRPr="00B530F5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</w:p>
          <w:p w14:paraId="79B030ED" w14:textId="37C9C942" w:rsidR="00AD09E0" w:rsidRPr="004B5AB3" w:rsidRDefault="00B530F5" w:rsidP="00931A6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B530F5">
              <w:rPr>
                <w:rFonts w:ascii="Tahoma" w:eastAsia="Times New Roman" w:hAnsi="Tahoma" w:cs="Tahoma"/>
                <w:spacing w:val="3"/>
                <w:szCs w:val="20"/>
              </w:rPr>
              <w:t xml:space="preserve">г. </w:t>
            </w:r>
            <w:r w:rsidR="00931A6B">
              <w:rPr>
                <w:rFonts w:ascii="Tahoma" w:eastAsia="Times New Roman" w:hAnsi="Tahoma" w:cs="Tahoma"/>
                <w:spacing w:val="3"/>
                <w:szCs w:val="20"/>
              </w:rPr>
              <w:t>Сыктывкар</w:t>
            </w:r>
            <w:r w:rsidRPr="00B530F5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r w:rsidR="00931A6B">
              <w:rPr>
                <w:rFonts w:ascii="Tahoma" w:eastAsia="Times New Roman" w:hAnsi="Tahoma" w:cs="Tahoma"/>
                <w:spacing w:val="3"/>
                <w:szCs w:val="20"/>
              </w:rPr>
              <w:t>ул. Первомайская, д.70Б</w:t>
            </w:r>
          </w:p>
        </w:tc>
      </w:tr>
      <w:tr w:rsidR="00AD09E0" w:rsidRPr="004B5AB3" w14:paraId="5BA1518A" w14:textId="77777777" w:rsidTr="00047441">
        <w:tc>
          <w:tcPr>
            <w:tcW w:w="4448" w:type="dxa"/>
          </w:tcPr>
          <w:p w14:paraId="1C0237B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28684413" w:edGrp="everyone" w:colFirst="0" w:colLast="0"/>
            <w:permStart w:id="187592064" w:edGrp="everyone" w:colFirst="1" w:colLast="1"/>
            <w:permEnd w:id="1178206452"/>
            <w:permEnd w:id="210202248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1C207061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2383E73F" w14:textId="658BEB98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931A6B">
              <w:rPr>
                <w:rFonts w:ascii="Tahoma" w:eastAsia="Times New Roman" w:hAnsi="Tahoma" w:cs="Tahoma"/>
                <w:spacing w:val="3"/>
                <w:szCs w:val="20"/>
              </w:rPr>
              <w:t>1101301856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B530F5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="00931A6B">
              <w:rPr>
                <w:rFonts w:ascii="Tahoma" w:eastAsia="Times New Roman" w:hAnsi="Tahoma" w:cs="Tahoma"/>
                <w:spacing w:val="3"/>
                <w:szCs w:val="20"/>
              </w:rPr>
              <w:t>785150001</w:t>
            </w:r>
          </w:p>
          <w:p w14:paraId="164B2399" w14:textId="34584F12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931A6B">
              <w:rPr>
                <w:rFonts w:ascii="Tahoma" w:eastAsia="Times New Roman" w:hAnsi="Tahoma" w:cs="Tahoma"/>
                <w:spacing w:val="-3"/>
                <w:szCs w:val="20"/>
              </w:rPr>
              <w:t>1061101039779</w:t>
            </w:r>
          </w:p>
        </w:tc>
      </w:tr>
      <w:tr w:rsidR="00AD09E0" w:rsidRPr="004B5AB3" w14:paraId="14854354" w14:textId="77777777" w:rsidTr="00047441">
        <w:tc>
          <w:tcPr>
            <w:tcW w:w="4448" w:type="dxa"/>
          </w:tcPr>
          <w:p w14:paraId="56C1F45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696270542" w:edGrp="everyone" w:colFirst="0" w:colLast="0"/>
            <w:permStart w:id="2002194141" w:edGrp="everyone" w:colFirst="1" w:colLast="1"/>
            <w:permEnd w:id="1928684413"/>
            <w:permEnd w:id="18759206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C8C72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568D6A40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0A320AD8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11158112" w14:textId="0AC64DC2" w:rsidR="00931A6B" w:rsidRPr="002E62E2" w:rsidRDefault="00931A6B" w:rsidP="00931A6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Р/с </w:t>
            </w:r>
            <w:proofErr w:type="gramStart"/>
            <w:r w:rsidRPr="002E62E2">
              <w:rPr>
                <w:rFonts w:ascii="Tahoma" w:eastAsia="Times New Roman" w:hAnsi="Tahoma" w:cs="Tahoma"/>
                <w:spacing w:val="-3"/>
                <w:szCs w:val="20"/>
              </w:rPr>
              <w:t>407028108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28000114785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2E62E2">
              <w:rPr>
                <w:rFonts w:ascii="Tahoma" w:eastAsia="Times New Roman" w:hAnsi="Tahoma" w:cs="Tahoma"/>
                <w:spacing w:val="-3"/>
                <w:szCs w:val="20"/>
              </w:rPr>
              <w:t xml:space="preserve"> в</w:t>
            </w:r>
            <w:proofErr w:type="gramEnd"/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Коми Отделение № 8617</w:t>
            </w:r>
            <w:r w:rsidRPr="002E62E2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01053768" w14:textId="3F3BCD89" w:rsidR="00931A6B" w:rsidRPr="002E62E2" w:rsidRDefault="00931A6B" w:rsidP="00931A6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ПАО Сбербанк</w:t>
            </w:r>
          </w:p>
          <w:p w14:paraId="3CD6C208" w14:textId="6515D190" w:rsidR="00AD09E0" w:rsidRPr="004B5AB3" w:rsidRDefault="00AD09E0" w:rsidP="00B530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15DE8447" w14:textId="4A6B55E2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931A6B" w:rsidRPr="002E62E2">
              <w:rPr>
                <w:rFonts w:ascii="Tahoma" w:eastAsia="Times New Roman" w:hAnsi="Tahoma" w:cs="Tahoma"/>
                <w:spacing w:val="-3"/>
                <w:szCs w:val="20"/>
              </w:rPr>
              <w:t>3010181</w:t>
            </w:r>
            <w:r w:rsidR="00931A6B">
              <w:rPr>
                <w:rFonts w:ascii="Tahoma" w:eastAsia="Times New Roman" w:hAnsi="Tahoma" w:cs="Tahoma"/>
                <w:spacing w:val="-3"/>
                <w:szCs w:val="20"/>
              </w:rPr>
              <w:t>0400000000640, БИК 048702640</w:t>
            </w:r>
          </w:p>
        </w:tc>
      </w:tr>
      <w:tr w:rsidR="00AD09E0" w:rsidRPr="004B5AB3" w14:paraId="461C0B4B" w14:textId="77777777" w:rsidTr="00047441">
        <w:tc>
          <w:tcPr>
            <w:tcW w:w="4448" w:type="dxa"/>
          </w:tcPr>
          <w:p w14:paraId="5774B572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527897191" w:edGrp="everyone" w:colFirst="0" w:colLast="0"/>
            <w:permStart w:id="209669795" w:edGrp="everyone" w:colFirst="1" w:colLast="1"/>
            <w:permEnd w:id="1696270542"/>
            <w:permEnd w:id="2002194141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3361BEA4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7DB6674" w14:textId="46105650" w:rsidR="00AD09E0" w:rsidRPr="004B5AB3" w:rsidRDefault="00AD09E0" w:rsidP="00B530F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46F657EB" w14:textId="085212F8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B530F5">
              <w:t xml:space="preserve"> </w:t>
            </w:r>
            <w:proofErr w:type="spellStart"/>
            <w:r w:rsidR="00931A6B">
              <w:t>Е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="00931A6B">
              <w:rPr>
                <w:rFonts w:ascii="Tahoma" w:eastAsia="Times New Roman" w:hAnsi="Tahoma" w:cs="Tahoma"/>
                <w:spacing w:val="-3"/>
                <w:szCs w:val="20"/>
              </w:rPr>
              <w:t>Н.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>Бо</w:t>
            </w:r>
            <w:r w:rsidR="00931A6B">
              <w:rPr>
                <w:rFonts w:ascii="Tahoma" w:eastAsia="Times New Roman" w:hAnsi="Tahoma" w:cs="Tahoma"/>
                <w:spacing w:val="-3"/>
                <w:szCs w:val="20"/>
              </w:rPr>
              <w:t>рисова</w:t>
            </w:r>
            <w:proofErr w:type="spellEnd"/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73979BCC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40E19D" w14:textId="0D48E1D1" w:rsidR="00AD09E0" w:rsidRPr="004B5AB3" w:rsidRDefault="00AD09E0" w:rsidP="00B530F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527897191"/>
      <w:permEnd w:id="209669795"/>
    </w:tbl>
    <w:p w14:paraId="3CEA0C1F" w14:textId="77777777"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C3267" w14:textId="77777777" w:rsidR="006C24B1" w:rsidRDefault="006C24B1">
      <w:pPr>
        <w:spacing w:after="0" w:line="240" w:lineRule="auto"/>
      </w:pPr>
      <w:r>
        <w:separator/>
      </w:r>
    </w:p>
  </w:endnote>
  <w:endnote w:type="continuationSeparator" w:id="0">
    <w:p w14:paraId="2AC6E448" w14:textId="77777777" w:rsidR="006C24B1" w:rsidRDefault="006C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2368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11915FE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0AA5B410" w14:textId="403656C5" w:rsidR="00DB7D7D" w:rsidRDefault="00DB7D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B7D">
          <w:rPr>
            <w:noProof/>
          </w:rPr>
          <w:t>15</w:t>
        </w:r>
        <w:r>
          <w:fldChar w:fldCharType="end"/>
        </w:r>
      </w:p>
    </w:sdtContent>
  </w:sdt>
  <w:p w14:paraId="0EA86EFE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D7CD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A5A6F" w14:textId="77777777" w:rsidR="006C24B1" w:rsidRDefault="006C24B1">
      <w:pPr>
        <w:spacing w:after="0" w:line="240" w:lineRule="auto"/>
      </w:pPr>
      <w:r>
        <w:separator/>
      </w:r>
    </w:p>
  </w:footnote>
  <w:footnote w:type="continuationSeparator" w:id="0">
    <w:p w14:paraId="46B0BD25" w14:textId="77777777" w:rsidR="006C24B1" w:rsidRDefault="006C24B1">
      <w:pPr>
        <w:spacing w:after="0" w:line="240" w:lineRule="auto"/>
      </w:pPr>
      <w:r>
        <w:continuationSeparator/>
      </w:r>
    </w:p>
  </w:footnote>
  <w:footnote w:id="1">
    <w:p w14:paraId="13014A34" w14:textId="63E8D057" w:rsidR="00DD13C3" w:rsidRDefault="00DD13C3">
      <w:pPr>
        <w:pStyle w:val="afff5"/>
      </w:pPr>
      <w:r>
        <w:rPr>
          <w:rStyle w:val="afff7"/>
        </w:rPr>
        <w:footnoteRef/>
      </w:r>
      <w:r>
        <w:t xml:space="preserve"> </w:t>
      </w:r>
      <w:r w:rsidRPr="00AB4142">
        <w:rPr>
          <w:rFonts w:ascii="Tahoma" w:hAnsi="Tahoma" w:cs="Tahoma"/>
          <w:i/>
          <w:sz w:val="16"/>
          <w:szCs w:val="16"/>
        </w:rPr>
        <w:t>Данный пункт не применяется к договорам, заключаемым с СМСП</w:t>
      </w:r>
      <w:r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5642D984" w14:textId="77777777" w:rsidR="00047441" w:rsidRPr="000D0523" w:rsidRDefault="00047441">
      <w:pPr>
        <w:pStyle w:val="afff5"/>
        <w:rPr>
          <w:rFonts w:ascii="Tahoma" w:hAnsi="Tahoma" w:cs="Tahoma"/>
          <w:i/>
          <w:sz w:val="16"/>
          <w:szCs w:val="16"/>
        </w:rPr>
      </w:pPr>
      <w:r w:rsidRPr="000D0523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данный пункт включается, если контрагент по договору работает с НДС</w:t>
      </w:r>
    </w:p>
  </w:footnote>
  <w:footnote w:id="3">
    <w:p w14:paraId="46E13A0E" w14:textId="77777777" w:rsidR="00D56233" w:rsidRPr="004B5AB3" w:rsidRDefault="00D5623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4">
    <w:p w14:paraId="497CFE55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14:paraId="5B35D52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6">
    <w:p w14:paraId="3B3EFD94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7">
    <w:p w14:paraId="7A92EA62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8">
    <w:p w14:paraId="7136A6B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9">
    <w:p w14:paraId="58A690B9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B96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3CB33E47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8056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6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3"/>
  </w:num>
  <w:num w:numId="6">
    <w:abstractNumId w:val="31"/>
  </w:num>
  <w:num w:numId="7">
    <w:abstractNumId w:val="7"/>
  </w:num>
  <w:num w:numId="8">
    <w:abstractNumId w:val="39"/>
  </w:num>
  <w:num w:numId="9">
    <w:abstractNumId w:val="19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5"/>
  </w:num>
  <w:num w:numId="17">
    <w:abstractNumId w:val="5"/>
  </w:num>
  <w:num w:numId="18">
    <w:abstractNumId w:val="17"/>
  </w:num>
  <w:num w:numId="19">
    <w:abstractNumId w:val="18"/>
  </w:num>
  <w:num w:numId="20">
    <w:abstractNumId w:val="36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0"/>
  </w:num>
  <w:num w:numId="24">
    <w:abstractNumId w:val="32"/>
  </w:num>
  <w:num w:numId="25">
    <w:abstractNumId w:val="24"/>
  </w:num>
  <w:num w:numId="26">
    <w:abstractNumId w:val="20"/>
  </w:num>
  <w:num w:numId="27">
    <w:abstractNumId w:val="6"/>
  </w:num>
  <w:num w:numId="28">
    <w:abstractNumId w:val="34"/>
  </w:num>
  <w:num w:numId="29">
    <w:abstractNumId w:val="14"/>
  </w:num>
  <w:num w:numId="30">
    <w:abstractNumId w:val="8"/>
  </w:num>
  <w:num w:numId="31">
    <w:abstractNumId w:val="9"/>
  </w:num>
  <w:num w:numId="32">
    <w:abstractNumId w:val="13"/>
  </w:num>
  <w:num w:numId="33">
    <w:abstractNumId w:val="42"/>
  </w:num>
  <w:num w:numId="34">
    <w:abstractNumId w:val="22"/>
  </w:num>
  <w:num w:numId="35">
    <w:abstractNumId w:val="23"/>
  </w:num>
  <w:num w:numId="36">
    <w:abstractNumId w:val="11"/>
  </w:num>
  <w:num w:numId="37">
    <w:abstractNumId w:val="37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7"/>
  </w:num>
  <w:num w:numId="42">
    <w:abstractNumId w:val="15"/>
  </w:num>
  <w:num w:numId="43">
    <w:abstractNumId w:val="3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kpVLFMzgGkipDmEj0MTmspr4wS+0UZuRkoEqYHqc2joyOJzkphRAnZ+sEl+lqH0o/0NBROp2d5KoSUkaZuiKGA==" w:salt="xpAQeYhtzrVdyA//moe25g==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92D4D"/>
    <w:rsid w:val="00095333"/>
    <w:rsid w:val="0009562A"/>
    <w:rsid w:val="000973F8"/>
    <w:rsid w:val="000C358B"/>
    <w:rsid w:val="000D0523"/>
    <w:rsid w:val="000E2533"/>
    <w:rsid w:val="000E4940"/>
    <w:rsid w:val="000F0D5F"/>
    <w:rsid w:val="00112A87"/>
    <w:rsid w:val="00124644"/>
    <w:rsid w:val="00125552"/>
    <w:rsid w:val="00140041"/>
    <w:rsid w:val="00143431"/>
    <w:rsid w:val="00154B3D"/>
    <w:rsid w:val="00156D95"/>
    <w:rsid w:val="00162790"/>
    <w:rsid w:val="00166E3B"/>
    <w:rsid w:val="00186FCD"/>
    <w:rsid w:val="0019212C"/>
    <w:rsid w:val="00193A4B"/>
    <w:rsid w:val="001972E5"/>
    <w:rsid w:val="001A31B6"/>
    <w:rsid w:val="001B6006"/>
    <w:rsid w:val="001C6209"/>
    <w:rsid w:val="001C7CF2"/>
    <w:rsid w:val="001F5C44"/>
    <w:rsid w:val="00206A88"/>
    <w:rsid w:val="0020760D"/>
    <w:rsid w:val="0021090C"/>
    <w:rsid w:val="00215FAB"/>
    <w:rsid w:val="002210EA"/>
    <w:rsid w:val="0022244C"/>
    <w:rsid w:val="00226EA9"/>
    <w:rsid w:val="00230209"/>
    <w:rsid w:val="002326C7"/>
    <w:rsid w:val="00244392"/>
    <w:rsid w:val="00246D46"/>
    <w:rsid w:val="00251DE7"/>
    <w:rsid w:val="00252CB4"/>
    <w:rsid w:val="00253A17"/>
    <w:rsid w:val="00265A42"/>
    <w:rsid w:val="00283E00"/>
    <w:rsid w:val="00291DF8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F2EFA"/>
    <w:rsid w:val="002F4B7C"/>
    <w:rsid w:val="002F508F"/>
    <w:rsid w:val="002F50C7"/>
    <w:rsid w:val="002F5BEC"/>
    <w:rsid w:val="0030747A"/>
    <w:rsid w:val="00312800"/>
    <w:rsid w:val="00315DC0"/>
    <w:rsid w:val="0032501B"/>
    <w:rsid w:val="00330993"/>
    <w:rsid w:val="003326AA"/>
    <w:rsid w:val="00337D18"/>
    <w:rsid w:val="00340FBB"/>
    <w:rsid w:val="0034511A"/>
    <w:rsid w:val="003532D9"/>
    <w:rsid w:val="0036167E"/>
    <w:rsid w:val="00384599"/>
    <w:rsid w:val="003878D4"/>
    <w:rsid w:val="00390E90"/>
    <w:rsid w:val="0039418D"/>
    <w:rsid w:val="00396B52"/>
    <w:rsid w:val="003A3131"/>
    <w:rsid w:val="003A612B"/>
    <w:rsid w:val="003A69F1"/>
    <w:rsid w:val="003B12E2"/>
    <w:rsid w:val="003B4985"/>
    <w:rsid w:val="003C05FA"/>
    <w:rsid w:val="003C7022"/>
    <w:rsid w:val="003D1A05"/>
    <w:rsid w:val="003D457B"/>
    <w:rsid w:val="003E64C6"/>
    <w:rsid w:val="00414DD4"/>
    <w:rsid w:val="00421E40"/>
    <w:rsid w:val="00424550"/>
    <w:rsid w:val="004246BB"/>
    <w:rsid w:val="00424931"/>
    <w:rsid w:val="00425304"/>
    <w:rsid w:val="0044176C"/>
    <w:rsid w:val="00444AE8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B06C7"/>
    <w:rsid w:val="004B5AB3"/>
    <w:rsid w:val="004C3559"/>
    <w:rsid w:val="004D2CA3"/>
    <w:rsid w:val="004E07DB"/>
    <w:rsid w:val="004E55BE"/>
    <w:rsid w:val="004F0BFE"/>
    <w:rsid w:val="004F301F"/>
    <w:rsid w:val="0050236A"/>
    <w:rsid w:val="00505789"/>
    <w:rsid w:val="00512C08"/>
    <w:rsid w:val="005157BD"/>
    <w:rsid w:val="00520BD1"/>
    <w:rsid w:val="00520E9F"/>
    <w:rsid w:val="005211AD"/>
    <w:rsid w:val="0052367F"/>
    <w:rsid w:val="00523BD2"/>
    <w:rsid w:val="00523DF0"/>
    <w:rsid w:val="00525C26"/>
    <w:rsid w:val="005420B8"/>
    <w:rsid w:val="005434E7"/>
    <w:rsid w:val="00543868"/>
    <w:rsid w:val="00547EF0"/>
    <w:rsid w:val="0055056A"/>
    <w:rsid w:val="00555101"/>
    <w:rsid w:val="00563D94"/>
    <w:rsid w:val="00570F21"/>
    <w:rsid w:val="0057405F"/>
    <w:rsid w:val="00575844"/>
    <w:rsid w:val="00590253"/>
    <w:rsid w:val="005C193A"/>
    <w:rsid w:val="005C41A4"/>
    <w:rsid w:val="005C4F5D"/>
    <w:rsid w:val="005D3B7D"/>
    <w:rsid w:val="005D4C82"/>
    <w:rsid w:val="005E1737"/>
    <w:rsid w:val="005F38B7"/>
    <w:rsid w:val="005F5144"/>
    <w:rsid w:val="0061354D"/>
    <w:rsid w:val="00614F12"/>
    <w:rsid w:val="00615AF3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C24B1"/>
    <w:rsid w:val="006D26CE"/>
    <w:rsid w:val="006D2DF7"/>
    <w:rsid w:val="006D32B0"/>
    <w:rsid w:val="006D408E"/>
    <w:rsid w:val="006F09B1"/>
    <w:rsid w:val="00716155"/>
    <w:rsid w:val="00717937"/>
    <w:rsid w:val="0072589C"/>
    <w:rsid w:val="00725B0D"/>
    <w:rsid w:val="00730FF6"/>
    <w:rsid w:val="00733024"/>
    <w:rsid w:val="00744285"/>
    <w:rsid w:val="00747DB7"/>
    <w:rsid w:val="00767643"/>
    <w:rsid w:val="00767FD0"/>
    <w:rsid w:val="007903C1"/>
    <w:rsid w:val="00796D51"/>
    <w:rsid w:val="007A18D5"/>
    <w:rsid w:val="007A40D6"/>
    <w:rsid w:val="007B04D0"/>
    <w:rsid w:val="007B72D7"/>
    <w:rsid w:val="007C3A4E"/>
    <w:rsid w:val="007E5682"/>
    <w:rsid w:val="007E59F0"/>
    <w:rsid w:val="00806D1B"/>
    <w:rsid w:val="00813A64"/>
    <w:rsid w:val="008212C4"/>
    <w:rsid w:val="00824211"/>
    <w:rsid w:val="00836757"/>
    <w:rsid w:val="00836F58"/>
    <w:rsid w:val="00841CBE"/>
    <w:rsid w:val="00843758"/>
    <w:rsid w:val="00852D44"/>
    <w:rsid w:val="0086031B"/>
    <w:rsid w:val="00873F6F"/>
    <w:rsid w:val="008901C2"/>
    <w:rsid w:val="00890F11"/>
    <w:rsid w:val="00893F3E"/>
    <w:rsid w:val="00896B0E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13664"/>
    <w:rsid w:val="0091694F"/>
    <w:rsid w:val="009241D3"/>
    <w:rsid w:val="00931A6B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C1D"/>
    <w:rsid w:val="00981F71"/>
    <w:rsid w:val="00987270"/>
    <w:rsid w:val="00987AA2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D6B68"/>
    <w:rsid w:val="009E7233"/>
    <w:rsid w:val="009E7AAE"/>
    <w:rsid w:val="009F39C4"/>
    <w:rsid w:val="009F3BBD"/>
    <w:rsid w:val="009F582E"/>
    <w:rsid w:val="00A00D05"/>
    <w:rsid w:val="00A05192"/>
    <w:rsid w:val="00A26659"/>
    <w:rsid w:val="00A2747E"/>
    <w:rsid w:val="00A36B32"/>
    <w:rsid w:val="00A625EE"/>
    <w:rsid w:val="00A6561A"/>
    <w:rsid w:val="00A65AA9"/>
    <w:rsid w:val="00A73A13"/>
    <w:rsid w:val="00A94E2F"/>
    <w:rsid w:val="00A95BDF"/>
    <w:rsid w:val="00AA2A9C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7B0"/>
    <w:rsid w:val="00B051D2"/>
    <w:rsid w:val="00B051E9"/>
    <w:rsid w:val="00B15EA5"/>
    <w:rsid w:val="00B338F9"/>
    <w:rsid w:val="00B40AC4"/>
    <w:rsid w:val="00B530F5"/>
    <w:rsid w:val="00B53CFF"/>
    <w:rsid w:val="00B57BF8"/>
    <w:rsid w:val="00B66053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149B"/>
    <w:rsid w:val="00BD0BCA"/>
    <w:rsid w:val="00BE171B"/>
    <w:rsid w:val="00BF0D7A"/>
    <w:rsid w:val="00BF60A8"/>
    <w:rsid w:val="00BF67E4"/>
    <w:rsid w:val="00C01796"/>
    <w:rsid w:val="00C11008"/>
    <w:rsid w:val="00C14641"/>
    <w:rsid w:val="00C42ADD"/>
    <w:rsid w:val="00C5391F"/>
    <w:rsid w:val="00C60398"/>
    <w:rsid w:val="00C641EF"/>
    <w:rsid w:val="00C650B3"/>
    <w:rsid w:val="00C72CC6"/>
    <w:rsid w:val="00C75A4E"/>
    <w:rsid w:val="00CA093B"/>
    <w:rsid w:val="00CB1F31"/>
    <w:rsid w:val="00CC07AC"/>
    <w:rsid w:val="00CC6779"/>
    <w:rsid w:val="00CD19F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3C96"/>
    <w:rsid w:val="00D2778B"/>
    <w:rsid w:val="00D3761F"/>
    <w:rsid w:val="00D518BC"/>
    <w:rsid w:val="00D546C6"/>
    <w:rsid w:val="00D56233"/>
    <w:rsid w:val="00D83BFA"/>
    <w:rsid w:val="00D85005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4D62"/>
    <w:rsid w:val="00DD0379"/>
    <w:rsid w:val="00DD13C3"/>
    <w:rsid w:val="00DD1488"/>
    <w:rsid w:val="00DD26EB"/>
    <w:rsid w:val="00DD41E3"/>
    <w:rsid w:val="00DF488B"/>
    <w:rsid w:val="00E02552"/>
    <w:rsid w:val="00E0666A"/>
    <w:rsid w:val="00E1345D"/>
    <w:rsid w:val="00E2412C"/>
    <w:rsid w:val="00E31764"/>
    <w:rsid w:val="00E36825"/>
    <w:rsid w:val="00E44DE1"/>
    <w:rsid w:val="00E461D0"/>
    <w:rsid w:val="00E5267C"/>
    <w:rsid w:val="00E53584"/>
    <w:rsid w:val="00E55C3F"/>
    <w:rsid w:val="00E636CB"/>
    <w:rsid w:val="00E64A1F"/>
    <w:rsid w:val="00E7313A"/>
    <w:rsid w:val="00E73A9B"/>
    <w:rsid w:val="00E81C9A"/>
    <w:rsid w:val="00E82520"/>
    <w:rsid w:val="00E82F0E"/>
    <w:rsid w:val="00E848A7"/>
    <w:rsid w:val="00E95B0A"/>
    <w:rsid w:val="00E967D7"/>
    <w:rsid w:val="00EA4607"/>
    <w:rsid w:val="00EA57A0"/>
    <w:rsid w:val="00EB04DD"/>
    <w:rsid w:val="00EB2C02"/>
    <w:rsid w:val="00EE1C8D"/>
    <w:rsid w:val="00EE55F6"/>
    <w:rsid w:val="00EF1ED9"/>
    <w:rsid w:val="00F0093D"/>
    <w:rsid w:val="00F01C8F"/>
    <w:rsid w:val="00F0413F"/>
    <w:rsid w:val="00F04365"/>
    <w:rsid w:val="00F05DE7"/>
    <w:rsid w:val="00F21C9A"/>
    <w:rsid w:val="00F2436D"/>
    <w:rsid w:val="00F256C5"/>
    <w:rsid w:val="00F30746"/>
    <w:rsid w:val="00F34871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B8F"/>
    <w:rsid w:val="00F9629A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B29CBB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EDAAD-F88F-428B-91E2-EE954AEFE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6.xml><?xml version="1.0" encoding="utf-8"?>
<ds:datastoreItem xmlns:ds="http://schemas.openxmlformats.org/officeDocument/2006/customXml" ds:itemID="{3D72FD91-BBAB-4F38-8115-42193FF25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204</TotalTime>
  <Pages>1</Pages>
  <Words>10723</Words>
  <Characters>61123</Characters>
  <Application>Microsoft Office Word</Application>
  <DocSecurity>8</DocSecurity>
  <Lines>509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Малькова Юлия Николаевна</cp:lastModifiedBy>
  <cp:revision>10</cp:revision>
  <cp:lastPrinted>2017-06-29T14:49:00Z</cp:lastPrinted>
  <dcterms:created xsi:type="dcterms:W3CDTF">2023-05-31T14:32:00Z</dcterms:created>
  <dcterms:modified xsi:type="dcterms:W3CDTF">2023-08-03T07:12:00Z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